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71" w:rsidRDefault="00EA1E71" w:rsidP="005F6300">
      <w:pPr>
        <w:ind w:left="6372"/>
        <w:rPr>
          <w:b/>
          <w:sz w:val="23"/>
          <w:szCs w:val="23"/>
        </w:rPr>
      </w:pPr>
      <w:r w:rsidRPr="00FC1CF4">
        <w:rPr>
          <w:b/>
          <w:sz w:val="23"/>
          <w:szCs w:val="23"/>
        </w:rPr>
        <w:t>Załącznik nr  2  do SIWZ</w:t>
      </w:r>
    </w:p>
    <w:p w:rsidR="00A80192" w:rsidRPr="006E3807" w:rsidRDefault="00A80192" w:rsidP="00CA0FF4">
      <w:pPr>
        <w:jc w:val="center"/>
        <w:rPr>
          <w:b/>
          <w:sz w:val="24"/>
          <w:szCs w:val="24"/>
          <w:u w:val="single"/>
        </w:rPr>
      </w:pPr>
      <w:r w:rsidRPr="006E3807">
        <w:rPr>
          <w:b/>
          <w:sz w:val="24"/>
          <w:szCs w:val="24"/>
          <w:u w:val="single"/>
        </w:rPr>
        <w:t>Oświadczeni</w:t>
      </w:r>
      <w:r w:rsidR="00CE5992" w:rsidRPr="006E3807">
        <w:rPr>
          <w:b/>
          <w:sz w:val="24"/>
          <w:szCs w:val="24"/>
          <w:u w:val="single"/>
        </w:rPr>
        <w:t>a</w:t>
      </w:r>
      <w:r w:rsidRPr="006E3807">
        <w:rPr>
          <w:b/>
          <w:sz w:val="24"/>
          <w:szCs w:val="24"/>
          <w:u w:val="single"/>
        </w:rPr>
        <w:t xml:space="preserve"> </w:t>
      </w:r>
      <w:r w:rsidR="00CE5992" w:rsidRPr="006E3807">
        <w:rPr>
          <w:b/>
          <w:sz w:val="24"/>
          <w:szCs w:val="24"/>
          <w:u w:val="single"/>
        </w:rPr>
        <w:t>W</w:t>
      </w:r>
      <w:r w:rsidRPr="006E3807">
        <w:rPr>
          <w:b/>
          <w:sz w:val="24"/>
          <w:szCs w:val="24"/>
          <w:u w:val="single"/>
        </w:rPr>
        <w:t xml:space="preserve">ykonawcy </w:t>
      </w:r>
    </w:p>
    <w:p w:rsidR="00A80192" w:rsidRPr="006E3807" w:rsidRDefault="00A80192" w:rsidP="00CA0FF4">
      <w:pPr>
        <w:jc w:val="center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 xml:space="preserve">składane na podstawie art. 25a ust. 1 ustawy z dnia 29 stycznia 2004 r. </w:t>
      </w:r>
    </w:p>
    <w:p w:rsidR="00A80192" w:rsidRPr="006E3807" w:rsidRDefault="00A80192" w:rsidP="00CA0FF4">
      <w:pPr>
        <w:jc w:val="center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 xml:space="preserve"> Prawo zamówień publicznych (dalej jako: ustawa Pzp), </w:t>
      </w:r>
    </w:p>
    <w:p w:rsidR="00A80192" w:rsidRPr="00A06C52" w:rsidRDefault="00A80192" w:rsidP="00CA0FF4">
      <w:pPr>
        <w:jc w:val="center"/>
        <w:rPr>
          <w:sz w:val="23"/>
          <w:szCs w:val="23"/>
        </w:rPr>
      </w:pPr>
      <w:r w:rsidRPr="00596729">
        <w:rPr>
          <w:b/>
          <w:sz w:val="23"/>
          <w:szCs w:val="23"/>
          <w:u w:val="single"/>
        </w:rPr>
        <w:t xml:space="preserve">DOTYCZĄCE </w:t>
      </w:r>
      <w:r w:rsidR="00AF0FA2" w:rsidRPr="00596729">
        <w:rPr>
          <w:b/>
          <w:sz w:val="23"/>
          <w:szCs w:val="23"/>
          <w:u w:val="single"/>
        </w:rPr>
        <w:t>PRZESŁANEK WYKLUCZENIA Z POSTĘPOWANIA</w:t>
      </w:r>
      <w:r w:rsidR="00950F5A">
        <w:rPr>
          <w:b/>
          <w:sz w:val="23"/>
          <w:szCs w:val="23"/>
          <w:u w:val="single"/>
        </w:rPr>
        <w:t xml:space="preserve"> ORAZ SPEŁNIANIA WARUNKÓW UDZIAŁU W POSTĘPOWANIU</w:t>
      </w:r>
      <w:r w:rsidRPr="00596729">
        <w:rPr>
          <w:b/>
          <w:sz w:val="23"/>
          <w:szCs w:val="23"/>
          <w:u w:val="single"/>
        </w:rPr>
        <w:br/>
      </w:r>
      <w:r w:rsidRPr="00A06C52">
        <w:rPr>
          <w:sz w:val="23"/>
          <w:szCs w:val="23"/>
        </w:rPr>
        <w:t xml:space="preserve">Na potrzeby postępowania o udzielenie zamówienia publicznego </w:t>
      </w:r>
      <w:r w:rsidR="00CE5992" w:rsidRPr="00A06C52">
        <w:rPr>
          <w:sz w:val="23"/>
          <w:szCs w:val="23"/>
        </w:rPr>
        <w:t>na</w:t>
      </w:r>
      <w:r w:rsidRPr="00A06C52">
        <w:rPr>
          <w:sz w:val="23"/>
          <w:szCs w:val="23"/>
        </w:rPr>
        <w:t xml:space="preserve"> </w:t>
      </w:r>
      <w:r w:rsidR="00533A5E" w:rsidRPr="00A46EE5">
        <w:rPr>
          <w:b/>
          <w:sz w:val="22"/>
          <w:szCs w:val="22"/>
        </w:rPr>
        <w:t>usługi wsparcia tec</w:t>
      </w:r>
      <w:r w:rsidR="00533A5E" w:rsidRPr="00A46EE5">
        <w:rPr>
          <w:b/>
          <w:bCs/>
          <w:sz w:val="22"/>
          <w:szCs w:val="22"/>
        </w:rPr>
        <w:t xml:space="preserve">hnicznego </w:t>
      </w:r>
      <w:r w:rsidR="00533A5E">
        <w:rPr>
          <w:b/>
          <w:bCs/>
          <w:sz w:val="22"/>
          <w:szCs w:val="22"/>
        </w:rPr>
        <w:br/>
      </w:r>
      <w:r w:rsidR="00533A5E" w:rsidRPr="00A46EE5">
        <w:rPr>
          <w:b/>
          <w:bCs/>
          <w:sz w:val="22"/>
          <w:szCs w:val="22"/>
        </w:rPr>
        <w:t xml:space="preserve">oraz konserwacji i aktualizacji dla dedykowanych systemów informatycznych użytkowanych </w:t>
      </w:r>
      <w:r w:rsidR="00533A5E">
        <w:rPr>
          <w:b/>
          <w:bCs/>
          <w:sz w:val="22"/>
          <w:szCs w:val="22"/>
        </w:rPr>
        <w:br/>
      </w:r>
      <w:r w:rsidR="00533A5E" w:rsidRPr="00A46EE5">
        <w:rPr>
          <w:b/>
          <w:bCs/>
          <w:sz w:val="22"/>
          <w:szCs w:val="22"/>
        </w:rPr>
        <w:t>w Biurze GIODO</w:t>
      </w:r>
      <w:r w:rsidR="002F419E" w:rsidRPr="00A06C52">
        <w:rPr>
          <w:sz w:val="23"/>
          <w:szCs w:val="23"/>
        </w:rPr>
        <w:t xml:space="preserve">, </w:t>
      </w:r>
      <w:r w:rsidRPr="00A06C52">
        <w:rPr>
          <w:sz w:val="23"/>
          <w:szCs w:val="23"/>
        </w:rPr>
        <w:t>prowadzonego przez Biuro Generalnego Inspektora Ochrony Danych Osobowych</w:t>
      </w:r>
      <w:r w:rsidRPr="00A06C52">
        <w:rPr>
          <w:i/>
          <w:sz w:val="23"/>
          <w:szCs w:val="23"/>
        </w:rPr>
        <w:t xml:space="preserve">, </w:t>
      </w:r>
      <w:r w:rsidRPr="00A06C52">
        <w:rPr>
          <w:sz w:val="23"/>
          <w:szCs w:val="23"/>
        </w:rPr>
        <w:t>oświadczam, co następuje:</w:t>
      </w:r>
    </w:p>
    <w:p w:rsidR="006E3807" w:rsidRPr="00596729" w:rsidRDefault="006E3807" w:rsidP="00CA0FF4">
      <w:pPr>
        <w:rPr>
          <w:b/>
          <w:sz w:val="23"/>
          <w:szCs w:val="23"/>
        </w:rPr>
      </w:pPr>
      <w:r w:rsidRPr="00596729">
        <w:rPr>
          <w:b/>
          <w:sz w:val="23"/>
          <w:szCs w:val="23"/>
        </w:rPr>
        <w:t>OŚWIADCZENIA DOTYCZĄCE WYKONAWCY:</w:t>
      </w:r>
    </w:p>
    <w:p w:rsidR="006E3807" w:rsidRPr="00F34AB7" w:rsidRDefault="006E3807" w:rsidP="00CA0FF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  <w:lang w:val="pl-PL"/>
        </w:rPr>
      </w:pPr>
      <w:r w:rsidRPr="00F34AB7">
        <w:rPr>
          <w:rFonts w:ascii="Times New Roman" w:hAnsi="Times New Roman"/>
          <w:sz w:val="23"/>
          <w:szCs w:val="23"/>
          <w:lang w:val="pl-PL"/>
        </w:rPr>
        <w:t>Oświadczam, że nie podlegam wykluczen</w:t>
      </w:r>
      <w:r w:rsidR="00AF0FA2" w:rsidRPr="00F34AB7">
        <w:rPr>
          <w:rFonts w:ascii="Times New Roman" w:hAnsi="Times New Roman"/>
          <w:sz w:val="23"/>
          <w:szCs w:val="23"/>
          <w:lang w:val="pl-PL"/>
        </w:rPr>
        <w:t xml:space="preserve">iu z postępowania na podstawie </w:t>
      </w:r>
      <w:r w:rsidRPr="00F34AB7">
        <w:rPr>
          <w:rFonts w:ascii="Times New Roman" w:hAnsi="Times New Roman"/>
          <w:sz w:val="23"/>
          <w:szCs w:val="23"/>
          <w:lang w:val="pl-PL"/>
        </w:rPr>
        <w:t xml:space="preserve">art. 24 ust 1 pkt </w:t>
      </w:r>
      <w:r w:rsidR="00596729" w:rsidRPr="00F34AB7">
        <w:rPr>
          <w:rFonts w:ascii="Times New Roman" w:hAnsi="Times New Roman"/>
          <w:sz w:val="23"/>
          <w:szCs w:val="23"/>
          <w:lang w:val="pl-PL"/>
        </w:rPr>
        <w:br/>
      </w:r>
      <w:r w:rsidRPr="00F34AB7">
        <w:rPr>
          <w:rFonts w:ascii="Times New Roman" w:hAnsi="Times New Roman"/>
          <w:sz w:val="23"/>
          <w:szCs w:val="23"/>
          <w:lang w:val="pl-PL"/>
        </w:rPr>
        <w:t>12-</w:t>
      </w:r>
      <w:r w:rsidR="00865786" w:rsidRPr="00F34AB7">
        <w:rPr>
          <w:rFonts w:ascii="Times New Roman" w:hAnsi="Times New Roman"/>
          <w:sz w:val="23"/>
          <w:szCs w:val="23"/>
          <w:lang w:val="pl-PL"/>
        </w:rPr>
        <w:t>22</w:t>
      </w:r>
      <w:r w:rsidRPr="00F34AB7">
        <w:rPr>
          <w:rFonts w:ascii="Times New Roman" w:hAnsi="Times New Roman"/>
          <w:sz w:val="23"/>
          <w:szCs w:val="23"/>
          <w:lang w:val="pl-PL"/>
        </w:rPr>
        <w:t xml:space="preserve"> ustawy Pzp.</w:t>
      </w:r>
    </w:p>
    <w:p w:rsidR="006E3807" w:rsidRPr="00F34AB7" w:rsidRDefault="006E3807" w:rsidP="00CA0FF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  <w:lang w:val="pl-PL"/>
        </w:rPr>
      </w:pPr>
      <w:r w:rsidRPr="00F34AB7">
        <w:rPr>
          <w:rFonts w:ascii="Times New Roman" w:hAnsi="Times New Roman"/>
          <w:sz w:val="23"/>
          <w:szCs w:val="23"/>
          <w:lang w:val="pl-PL"/>
        </w:rPr>
        <w:t>Oświadczam, że nie podlegam wykluczen</w:t>
      </w:r>
      <w:r w:rsidR="00AF0FA2" w:rsidRPr="00F34AB7">
        <w:rPr>
          <w:rFonts w:ascii="Times New Roman" w:hAnsi="Times New Roman"/>
          <w:sz w:val="23"/>
          <w:szCs w:val="23"/>
          <w:lang w:val="pl-PL"/>
        </w:rPr>
        <w:t xml:space="preserve">iu z postępowania na podstawie </w:t>
      </w:r>
      <w:r w:rsidRPr="00F34AB7">
        <w:rPr>
          <w:rFonts w:ascii="Times New Roman" w:hAnsi="Times New Roman"/>
          <w:sz w:val="23"/>
          <w:szCs w:val="23"/>
          <w:lang w:val="pl-PL"/>
        </w:rPr>
        <w:t xml:space="preserve">art. 24 ust. 5 </w:t>
      </w:r>
      <w:r w:rsidR="00865786" w:rsidRPr="00F34AB7">
        <w:rPr>
          <w:rFonts w:ascii="Times New Roman" w:hAnsi="Times New Roman"/>
          <w:sz w:val="23"/>
          <w:szCs w:val="23"/>
          <w:lang w:val="pl-PL"/>
        </w:rPr>
        <w:t>pkt 1</w:t>
      </w:r>
      <w:r w:rsidR="00596729" w:rsidRPr="00F34AB7">
        <w:rPr>
          <w:rFonts w:ascii="Times New Roman" w:hAnsi="Times New Roman"/>
          <w:sz w:val="23"/>
          <w:szCs w:val="23"/>
          <w:lang w:val="pl-PL"/>
        </w:rPr>
        <w:t xml:space="preserve"> </w:t>
      </w:r>
      <w:r w:rsidRPr="00F34AB7">
        <w:rPr>
          <w:rFonts w:ascii="Times New Roman" w:hAnsi="Times New Roman"/>
          <w:sz w:val="23"/>
          <w:szCs w:val="23"/>
          <w:lang w:val="pl-PL"/>
        </w:rPr>
        <w:t>ustawy Pzp.</w:t>
      </w:r>
    </w:p>
    <w:p w:rsidR="00950F5A" w:rsidRPr="00F34AB7" w:rsidRDefault="00950F5A" w:rsidP="00CA0FF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  <w:lang w:val="pl-PL"/>
        </w:rPr>
      </w:pPr>
      <w:r w:rsidRPr="00F34AB7">
        <w:rPr>
          <w:rFonts w:ascii="Times New Roman" w:hAnsi="Times New Roman"/>
          <w:sz w:val="23"/>
          <w:szCs w:val="23"/>
          <w:lang w:val="pl-PL"/>
        </w:rPr>
        <w:t>Oświadczam, iż spełniam warunki udziału w postępowaniu określone w pkt. 5.1. SIWZ.</w:t>
      </w:r>
    </w:p>
    <w:p w:rsidR="006E3807" w:rsidRPr="006E3807" w:rsidRDefault="006E3807" w:rsidP="00CA0FF4">
      <w:pPr>
        <w:jc w:val="both"/>
        <w:rPr>
          <w:i/>
        </w:rPr>
      </w:pPr>
    </w:p>
    <w:p w:rsidR="006E3807" w:rsidRPr="006E3807" w:rsidRDefault="006E3807" w:rsidP="00CA0FF4">
      <w:pPr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(miejscowość),</w:t>
      </w:r>
      <w:r w:rsidRPr="006E3807">
        <w:rPr>
          <w:i/>
          <w:sz w:val="18"/>
          <w:szCs w:val="18"/>
        </w:rPr>
        <w:t xml:space="preserve"> </w:t>
      </w:r>
      <w:r w:rsidRPr="006E3807">
        <w:t xml:space="preserve">dnia ………….……. r. </w:t>
      </w:r>
    </w:p>
    <w:p w:rsidR="006E3807" w:rsidRPr="006E3807" w:rsidRDefault="006E3807" w:rsidP="00CA0FF4">
      <w:pPr>
        <w:jc w:val="both"/>
      </w:pPr>
    </w:p>
    <w:p w:rsidR="006E3807" w:rsidRPr="006E3807" w:rsidRDefault="006E3807" w:rsidP="00CA0FF4">
      <w:pPr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6E3807" w:rsidRPr="006E3807" w:rsidRDefault="006E3807" w:rsidP="00CA0FF4">
      <w:pPr>
        <w:ind w:left="5664" w:firstLine="708"/>
        <w:jc w:val="both"/>
        <w:rPr>
          <w:i/>
          <w:sz w:val="16"/>
          <w:szCs w:val="16"/>
        </w:rPr>
      </w:pPr>
      <w:r w:rsidRPr="006E3807">
        <w:rPr>
          <w:i/>
          <w:sz w:val="16"/>
          <w:szCs w:val="16"/>
        </w:rPr>
        <w:t>(podpis)</w:t>
      </w:r>
    </w:p>
    <w:p w:rsidR="006E3807" w:rsidRPr="00596729" w:rsidRDefault="006E3807" w:rsidP="00CA0FF4">
      <w:pPr>
        <w:jc w:val="both"/>
        <w:rPr>
          <w:sz w:val="23"/>
          <w:szCs w:val="23"/>
        </w:rPr>
      </w:pPr>
      <w:r w:rsidRPr="00596729">
        <w:rPr>
          <w:sz w:val="23"/>
          <w:szCs w:val="23"/>
        </w:rPr>
        <w:t xml:space="preserve">Oświadczam, że zachodzą w stosunku do mnie podstawy wykluczenia z postępowania na podstawie art. …………. ustawy Pzp </w:t>
      </w:r>
      <w:r w:rsidRPr="00596729">
        <w:rPr>
          <w:i/>
          <w:sz w:val="23"/>
          <w:szCs w:val="23"/>
        </w:rPr>
        <w:t xml:space="preserve">(podać mającą zastosowanie podstawę wykluczenia spośród wymienionych w art. 24 ust. 1 pkt 13-14, 16-20 lub art. 24 ust. 5 </w:t>
      </w:r>
      <w:r w:rsidR="00865786" w:rsidRPr="00596729">
        <w:rPr>
          <w:i/>
          <w:sz w:val="23"/>
          <w:szCs w:val="23"/>
        </w:rPr>
        <w:t xml:space="preserve">pkt 1 </w:t>
      </w:r>
      <w:r w:rsidRPr="00596729">
        <w:rPr>
          <w:i/>
          <w:sz w:val="23"/>
          <w:szCs w:val="23"/>
        </w:rPr>
        <w:t>ustawy Pzp).</w:t>
      </w:r>
      <w:r w:rsidRPr="00596729">
        <w:rPr>
          <w:sz w:val="23"/>
          <w:szCs w:val="23"/>
        </w:rPr>
        <w:t xml:space="preserve"> Jednocześnie oświadczam, </w:t>
      </w:r>
      <w:r w:rsidR="00596729">
        <w:rPr>
          <w:sz w:val="23"/>
          <w:szCs w:val="23"/>
        </w:rPr>
        <w:br/>
      </w:r>
      <w:r w:rsidRPr="00596729">
        <w:rPr>
          <w:sz w:val="23"/>
          <w:szCs w:val="23"/>
        </w:rPr>
        <w:t>że w związku z ww. okolicznością, na podstawie art. 24 ust. 8 ustawy Pzp podjąłem następujące środki naprawcze: ………………………</w:t>
      </w:r>
      <w:r w:rsidR="00596729">
        <w:rPr>
          <w:sz w:val="23"/>
          <w:szCs w:val="23"/>
        </w:rPr>
        <w:t>……………………………………………………………………</w:t>
      </w:r>
      <w:r w:rsidR="00CA0FF4">
        <w:rPr>
          <w:sz w:val="23"/>
          <w:szCs w:val="23"/>
        </w:rPr>
        <w:t>…..</w:t>
      </w:r>
    </w:p>
    <w:p w:rsidR="00596729" w:rsidRPr="00596729" w:rsidRDefault="006E3807" w:rsidP="00CA0FF4">
      <w:pPr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…………………………………………………………………</w:t>
      </w:r>
      <w:r w:rsidR="00596729">
        <w:rPr>
          <w:sz w:val="23"/>
          <w:szCs w:val="23"/>
        </w:rPr>
        <w:t>………………………..………………...</w:t>
      </w:r>
    </w:p>
    <w:p w:rsidR="006E3807" w:rsidRPr="006E3807" w:rsidRDefault="006E3807" w:rsidP="00CA0FF4">
      <w:pPr>
        <w:jc w:val="both"/>
      </w:pPr>
    </w:p>
    <w:p w:rsidR="006E3807" w:rsidRPr="006E3807" w:rsidRDefault="006E3807" w:rsidP="00CA0FF4">
      <w:pPr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</w:t>
      </w:r>
      <w:r w:rsidRPr="006E3807">
        <w:rPr>
          <w:i/>
        </w:rPr>
        <w:t xml:space="preserve">, </w:t>
      </w:r>
      <w:r w:rsidRPr="006E3807">
        <w:t xml:space="preserve">dnia …………………. r. </w:t>
      </w:r>
    </w:p>
    <w:p w:rsidR="006E3807" w:rsidRPr="006E3807" w:rsidRDefault="006E3807" w:rsidP="00CA0FF4">
      <w:pPr>
        <w:jc w:val="both"/>
      </w:pPr>
    </w:p>
    <w:p w:rsidR="006E3807" w:rsidRPr="006E3807" w:rsidRDefault="006E3807" w:rsidP="00CA0FF4">
      <w:pPr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10356A" w:rsidRPr="0010356A" w:rsidRDefault="0010356A" w:rsidP="00CA0FF4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6E3807" w:rsidRPr="00596729" w:rsidRDefault="006E3807" w:rsidP="00CA0FF4">
      <w:pPr>
        <w:jc w:val="both"/>
        <w:rPr>
          <w:b/>
          <w:sz w:val="23"/>
          <w:szCs w:val="23"/>
        </w:rPr>
      </w:pPr>
      <w:r w:rsidRPr="00596729">
        <w:rPr>
          <w:b/>
          <w:sz w:val="23"/>
          <w:szCs w:val="23"/>
        </w:rPr>
        <w:t>OŚWIADCZENIE DOTYCZĄCE PODMIOTU, NA KTÓREGO ZASOBY POWOŁUJE SIĘ WYKONAWCA:</w:t>
      </w:r>
    </w:p>
    <w:p w:rsidR="006E3807" w:rsidRPr="00596729" w:rsidRDefault="006E3807" w:rsidP="00CA0FF4">
      <w:pPr>
        <w:jc w:val="both"/>
        <w:rPr>
          <w:i/>
          <w:sz w:val="23"/>
          <w:szCs w:val="23"/>
        </w:rPr>
      </w:pPr>
      <w:r w:rsidRPr="00596729">
        <w:rPr>
          <w:sz w:val="23"/>
          <w:szCs w:val="23"/>
        </w:rPr>
        <w:t>Oświadczam, że następujący/e podmiot/y, na którego/ych zasoby powołuję się w niniejszym postępowaniu, tj.: …………</w:t>
      </w:r>
      <w:r w:rsidR="00596729">
        <w:rPr>
          <w:sz w:val="23"/>
          <w:szCs w:val="23"/>
        </w:rPr>
        <w:t>………………………………………………………….…………………</w:t>
      </w:r>
      <w:r w:rsidRPr="00596729">
        <w:rPr>
          <w:sz w:val="23"/>
          <w:szCs w:val="23"/>
        </w:rPr>
        <w:t xml:space="preserve"> </w:t>
      </w:r>
      <w:r w:rsidRPr="00596729">
        <w:rPr>
          <w:i/>
          <w:sz w:val="23"/>
          <w:szCs w:val="23"/>
        </w:rPr>
        <w:t xml:space="preserve">(podać pełną nazwę/firmę, adres, a także w zależności od podmiotu: NIP/PESEL, KRS/CEiDG) </w:t>
      </w:r>
      <w:r w:rsidR="00596729">
        <w:rPr>
          <w:i/>
          <w:sz w:val="23"/>
          <w:szCs w:val="23"/>
        </w:rPr>
        <w:br/>
      </w:r>
      <w:r w:rsidRPr="00596729">
        <w:rPr>
          <w:sz w:val="23"/>
          <w:szCs w:val="23"/>
        </w:rPr>
        <w:t>nie podlega/ją wykluczeniu z postępowania o udzielenie zamówienia.</w:t>
      </w:r>
    </w:p>
    <w:p w:rsidR="006E3807" w:rsidRPr="00865786" w:rsidRDefault="006E3807" w:rsidP="00CA0FF4">
      <w:pPr>
        <w:jc w:val="both"/>
      </w:pPr>
    </w:p>
    <w:p w:rsidR="006E3807" w:rsidRPr="00865786" w:rsidRDefault="006E3807" w:rsidP="00CA0FF4">
      <w:pPr>
        <w:jc w:val="both"/>
      </w:pPr>
      <w:r w:rsidRPr="00865786">
        <w:t xml:space="preserve">…………….……. </w:t>
      </w:r>
      <w:r w:rsidRPr="00865786">
        <w:rPr>
          <w:i/>
          <w:sz w:val="16"/>
          <w:szCs w:val="16"/>
        </w:rPr>
        <w:t>(miejscowość),</w:t>
      </w:r>
      <w:r w:rsidRPr="00865786">
        <w:rPr>
          <w:i/>
        </w:rPr>
        <w:t xml:space="preserve"> </w:t>
      </w:r>
      <w:r w:rsidRPr="00865786">
        <w:rPr>
          <w:sz w:val="21"/>
          <w:szCs w:val="21"/>
        </w:rPr>
        <w:t>dnia …………………. r.</w:t>
      </w:r>
      <w:r w:rsidRPr="00865786">
        <w:t xml:space="preserve"> </w:t>
      </w:r>
    </w:p>
    <w:p w:rsidR="006E3807" w:rsidRPr="006E3807" w:rsidRDefault="006E3807" w:rsidP="00CA0FF4">
      <w:pPr>
        <w:jc w:val="both"/>
        <w:rPr>
          <w:color w:val="FF0000"/>
        </w:rPr>
      </w:pPr>
    </w:p>
    <w:p w:rsidR="006E3807" w:rsidRPr="00865786" w:rsidRDefault="006E3807" w:rsidP="00CA0FF4">
      <w:pPr>
        <w:jc w:val="both"/>
      </w:pP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865786">
        <w:t>…………………………………………</w:t>
      </w:r>
    </w:p>
    <w:p w:rsidR="006E3807" w:rsidRPr="00865786" w:rsidRDefault="006E3807" w:rsidP="00CA0FF4">
      <w:pPr>
        <w:ind w:left="5664" w:firstLine="708"/>
        <w:jc w:val="both"/>
        <w:rPr>
          <w:i/>
          <w:sz w:val="16"/>
          <w:szCs w:val="16"/>
        </w:rPr>
      </w:pPr>
      <w:r w:rsidRPr="00865786">
        <w:rPr>
          <w:i/>
          <w:sz w:val="16"/>
          <w:szCs w:val="16"/>
        </w:rPr>
        <w:t>(podpis)</w:t>
      </w:r>
    </w:p>
    <w:p w:rsidR="006E3807" w:rsidRPr="00865786" w:rsidRDefault="006E3807" w:rsidP="00CA0FF4">
      <w:pPr>
        <w:jc w:val="both"/>
        <w:rPr>
          <w:b/>
          <w:sz w:val="21"/>
          <w:szCs w:val="21"/>
        </w:rPr>
      </w:pPr>
      <w:r w:rsidRPr="00865786">
        <w:rPr>
          <w:b/>
          <w:sz w:val="21"/>
          <w:szCs w:val="21"/>
        </w:rPr>
        <w:t xml:space="preserve">OŚWIADCZENIE DOTYCZĄCE PODWYKONAWCY NIEBĘDĄCEGO PODMIOTEM, </w:t>
      </w:r>
      <w:r w:rsidR="00596729">
        <w:rPr>
          <w:b/>
          <w:sz w:val="21"/>
          <w:szCs w:val="21"/>
        </w:rPr>
        <w:br/>
      </w:r>
      <w:r w:rsidRPr="00865786">
        <w:rPr>
          <w:b/>
          <w:sz w:val="21"/>
          <w:szCs w:val="21"/>
        </w:rPr>
        <w:t>NA KTÓREGO ZASOBY POWOŁUJE SIĘ WYKONAWCA:</w:t>
      </w:r>
    </w:p>
    <w:p w:rsidR="006E3807" w:rsidRPr="00865786" w:rsidRDefault="006E3807" w:rsidP="00CA0FF4">
      <w:pPr>
        <w:jc w:val="both"/>
        <w:rPr>
          <w:sz w:val="21"/>
          <w:szCs w:val="21"/>
        </w:rPr>
      </w:pPr>
      <w:r w:rsidRPr="00865786">
        <w:rPr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865786">
        <w:t xml:space="preserve"> </w:t>
      </w:r>
      <w:r w:rsidRPr="00865786">
        <w:rPr>
          <w:i/>
          <w:sz w:val="16"/>
          <w:szCs w:val="16"/>
        </w:rPr>
        <w:t xml:space="preserve">(podać pełną nazwę/firmę, adres, a także </w:t>
      </w:r>
      <w:r w:rsidR="00596729">
        <w:rPr>
          <w:i/>
          <w:sz w:val="16"/>
          <w:szCs w:val="16"/>
        </w:rPr>
        <w:br/>
      </w:r>
      <w:r w:rsidRPr="00865786">
        <w:rPr>
          <w:i/>
          <w:sz w:val="16"/>
          <w:szCs w:val="16"/>
        </w:rPr>
        <w:t>w zależności od podmiotu: NIP/PESEL, KRS/CEiDG)</w:t>
      </w:r>
      <w:r w:rsidRPr="00865786">
        <w:rPr>
          <w:sz w:val="16"/>
          <w:szCs w:val="16"/>
        </w:rPr>
        <w:t xml:space="preserve">, </w:t>
      </w:r>
      <w:r w:rsidRPr="00865786">
        <w:rPr>
          <w:sz w:val="21"/>
          <w:szCs w:val="21"/>
        </w:rPr>
        <w:t xml:space="preserve">nie podlega/ą wykluczeniu z postępowania </w:t>
      </w:r>
      <w:r w:rsidRPr="00865786">
        <w:rPr>
          <w:sz w:val="21"/>
          <w:szCs w:val="21"/>
        </w:rPr>
        <w:br/>
        <w:t>o udzielenie zamówienia.</w:t>
      </w:r>
    </w:p>
    <w:p w:rsidR="006E3807" w:rsidRPr="00865786" w:rsidRDefault="006E3807" w:rsidP="00CA0FF4">
      <w:pPr>
        <w:jc w:val="both"/>
      </w:pPr>
    </w:p>
    <w:p w:rsidR="006E3807" w:rsidRPr="00865786" w:rsidRDefault="006E3807" w:rsidP="00CA0FF4">
      <w:pPr>
        <w:jc w:val="both"/>
      </w:pPr>
      <w:r w:rsidRPr="00865786">
        <w:t xml:space="preserve">…………….……. </w:t>
      </w:r>
      <w:r w:rsidRPr="00865786">
        <w:rPr>
          <w:i/>
          <w:sz w:val="16"/>
          <w:szCs w:val="16"/>
        </w:rPr>
        <w:t>(miejscowość),</w:t>
      </w:r>
      <w:r w:rsidRPr="00865786">
        <w:rPr>
          <w:i/>
        </w:rPr>
        <w:t xml:space="preserve"> </w:t>
      </w:r>
      <w:r w:rsidRPr="00865786">
        <w:rPr>
          <w:sz w:val="21"/>
          <w:szCs w:val="21"/>
        </w:rPr>
        <w:t>dnia …………………. r.</w:t>
      </w:r>
      <w:r w:rsidRPr="00865786">
        <w:t xml:space="preserve"> </w:t>
      </w:r>
    </w:p>
    <w:p w:rsidR="006E3807" w:rsidRPr="00865786" w:rsidRDefault="006E3807" w:rsidP="00CA0FF4">
      <w:pPr>
        <w:jc w:val="both"/>
      </w:pPr>
    </w:p>
    <w:p w:rsidR="006E3807" w:rsidRPr="00865786" w:rsidRDefault="006E3807" w:rsidP="00CA0FF4">
      <w:pPr>
        <w:jc w:val="both"/>
      </w:pP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  <w:t>…………………………………………</w:t>
      </w:r>
    </w:p>
    <w:p w:rsidR="006E3807" w:rsidRPr="00865786" w:rsidRDefault="006E3807" w:rsidP="00CA0FF4">
      <w:pPr>
        <w:ind w:left="5664" w:firstLine="708"/>
        <w:jc w:val="both"/>
        <w:rPr>
          <w:i/>
          <w:sz w:val="16"/>
          <w:szCs w:val="16"/>
        </w:rPr>
      </w:pPr>
      <w:r w:rsidRPr="00865786">
        <w:rPr>
          <w:i/>
          <w:sz w:val="16"/>
          <w:szCs w:val="16"/>
        </w:rPr>
        <w:t>(podpis)</w:t>
      </w:r>
    </w:p>
    <w:p w:rsidR="006E3807" w:rsidRPr="006E3807" w:rsidRDefault="006E3807" w:rsidP="00CA0FF4">
      <w:pPr>
        <w:jc w:val="both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>OŚWIADCZENIE DOTYCZĄCE PODANYCH INFORMACJI:</w:t>
      </w:r>
    </w:p>
    <w:p w:rsidR="006E3807" w:rsidRPr="006E3807" w:rsidRDefault="006E3807" w:rsidP="00CA0FF4">
      <w:pPr>
        <w:jc w:val="both"/>
        <w:rPr>
          <w:sz w:val="21"/>
          <w:szCs w:val="21"/>
        </w:rPr>
      </w:pPr>
      <w:r w:rsidRPr="006E3807">
        <w:rPr>
          <w:sz w:val="21"/>
          <w:szCs w:val="21"/>
        </w:rPr>
        <w:t xml:space="preserve">Oświadczam, że wszystkie informacje podane w powyższych oświadczeniach są aktualne </w:t>
      </w:r>
      <w:r w:rsidRPr="006E3807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E3807" w:rsidRPr="006E3807" w:rsidRDefault="006E3807" w:rsidP="00CA0FF4">
      <w:pPr>
        <w:jc w:val="both"/>
      </w:pPr>
    </w:p>
    <w:p w:rsidR="006E3807" w:rsidRPr="006E3807" w:rsidRDefault="006E3807" w:rsidP="00CA0FF4">
      <w:pPr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(miejscowość),</w:t>
      </w:r>
      <w:r w:rsidRPr="006E3807">
        <w:rPr>
          <w:i/>
        </w:rPr>
        <w:t xml:space="preserve"> </w:t>
      </w:r>
      <w:r w:rsidRPr="006E3807">
        <w:rPr>
          <w:sz w:val="21"/>
          <w:szCs w:val="21"/>
        </w:rPr>
        <w:t>dnia …………………. r.</w:t>
      </w:r>
      <w:r w:rsidRPr="006E3807">
        <w:t xml:space="preserve"> </w:t>
      </w:r>
    </w:p>
    <w:p w:rsidR="006E3807" w:rsidRPr="006E3807" w:rsidRDefault="006E3807" w:rsidP="00CA0FF4">
      <w:pPr>
        <w:jc w:val="both"/>
      </w:pPr>
    </w:p>
    <w:p w:rsidR="006E3807" w:rsidRPr="006E3807" w:rsidRDefault="006E3807" w:rsidP="00CA0FF4">
      <w:pPr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6E3807" w:rsidRPr="006E3807" w:rsidRDefault="006E3807" w:rsidP="00CA0FF4">
      <w:pPr>
        <w:ind w:left="5664" w:firstLine="708"/>
        <w:jc w:val="both"/>
        <w:rPr>
          <w:i/>
          <w:sz w:val="16"/>
          <w:szCs w:val="16"/>
        </w:rPr>
      </w:pPr>
      <w:r w:rsidRPr="006E3807">
        <w:rPr>
          <w:i/>
          <w:sz w:val="16"/>
          <w:szCs w:val="16"/>
        </w:rPr>
        <w:t>(podpis)</w:t>
      </w:r>
    </w:p>
    <w:p w:rsidR="00EA1E71" w:rsidRDefault="00A80192" w:rsidP="0077555B">
      <w:pPr>
        <w:spacing w:line="276" w:lineRule="auto"/>
        <w:ind w:left="6372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  <w:r w:rsidR="00DD5FF2">
        <w:rPr>
          <w:b/>
          <w:sz w:val="23"/>
          <w:szCs w:val="23"/>
        </w:rPr>
        <w:t xml:space="preserve">           </w:t>
      </w:r>
      <w:r w:rsidR="00EA1E71" w:rsidRPr="00FC1CF4">
        <w:rPr>
          <w:b/>
          <w:sz w:val="23"/>
          <w:szCs w:val="23"/>
        </w:rPr>
        <w:t>Załącznik nr  3  do SIWZ</w:t>
      </w:r>
    </w:p>
    <w:p w:rsidR="0077555B" w:rsidRPr="00FC1CF4" w:rsidRDefault="0077555B" w:rsidP="0077555B">
      <w:pPr>
        <w:ind w:left="6372"/>
        <w:jc w:val="both"/>
        <w:rPr>
          <w:b/>
          <w:sz w:val="23"/>
          <w:szCs w:val="23"/>
        </w:rPr>
      </w:pPr>
    </w:p>
    <w:p w:rsidR="00EA1E71" w:rsidRPr="00301D79" w:rsidRDefault="00EA1E71" w:rsidP="0077555B">
      <w:pPr>
        <w:jc w:val="center"/>
        <w:rPr>
          <w:b/>
          <w:sz w:val="23"/>
          <w:szCs w:val="23"/>
        </w:rPr>
      </w:pPr>
      <w:r w:rsidRPr="00301D79">
        <w:rPr>
          <w:b/>
          <w:sz w:val="23"/>
          <w:szCs w:val="23"/>
        </w:rPr>
        <w:t xml:space="preserve">F O R M U L A R Z      O F E R T Y 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Nazwa Wykonawcy 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Siedziba Wykonawcy 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Adres do korespondencji z Wykonawcą...................................................................................................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8D07B4" w:rsidRPr="002E7F31" w:rsidRDefault="008D07B4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Telefon</w:t>
      </w:r>
      <w:r w:rsidR="00C102D7">
        <w:rPr>
          <w:sz w:val="22"/>
          <w:szCs w:val="22"/>
        </w:rPr>
        <w:t xml:space="preserve">/fax/adres e-mail </w:t>
      </w:r>
      <w:r w:rsidRPr="002E7F31">
        <w:rPr>
          <w:sz w:val="22"/>
          <w:szCs w:val="22"/>
        </w:rPr>
        <w:t>…………………………………</w:t>
      </w:r>
      <w:r w:rsidR="00C102D7">
        <w:rPr>
          <w:sz w:val="22"/>
          <w:szCs w:val="22"/>
        </w:rPr>
        <w:t>.</w:t>
      </w:r>
      <w:r w:rsidRPr="002E7F31">
        <w:rPr>
          <w:sz w:val="22"/>
          <w:szCs w:val="22"/>
        </w:rPr>
        <w:t>...................................................................</w:t>
      </w:r>
      <w:r w:rsidR="002E7F31">
        <w:rPr>
          <w:sz w:val="22"/>
          <w:szCs w:val="22"/>
        </w:rPr>
        <w:t>.........</w:t>
      </w:r>
    </w:p>
    <w:p w:rsidR="00C102D7" w:rsidRDefault="00C102D7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NIP: ..................................................</w:t>
      </w:r>
      <w:r w:rsidRPr="002E7F31">
        <w:rPr>
          <w:sz w:val="22"/>
          <w:szCs w:val="22"/>
        </w:rPr>
        <w:tab/>
      </w:r>
      <w:r w:rsidRPr="002E7F31">
        <w:rPr>
          <w:sz w:val="22"/>
          <w:szCs w:val="22"/>
        </w:rPr>
        <w:tab/>
        <w:t>REGON: .....................................................................</w:t>
      </w:r>
      <w:r>
        <w:rPr>
          <w:sz w:val="22"/>
          <w:szCs w:val="22"/>
        </w:rPr>
        <w:t>...........</w:t>
      </w:r>
    </w:p>
    <w:p w:rsidR="00C102D7" w:rsidRPr="002E7F31" w:rsidRDefault="00C102D7" w:rsidP="00032FED">
      <w:pPr>
        <w:jc w:val="both"/>
        <w:rPr>
          <w:sz w:val="22"/>
          <w:szCs w:val="22"/>
        </w:rPr>
      </w:pPr>
    </w:p>
    <w:p w:rsidR="00C102D7" w:rsidRDefault="00032FED" w:rsidP="00032FED">
      <w:p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C102D7">
        <w:rPr>
          <w:sz w:val="22"/>
          <w:szCs w:val="22"/>
        </w:rPr>
        <w:t xml:space="preserve">orespondencję w sprawie niniejszego postępowania proszę kierować do: </w:t>
      </w:r>
    </w:p>
    <w:p w:rsidR="00C102D7" w:rsidRDefault="00C102D7" w:rsidP="00032F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Imię i nazwisko…………..…………………………………….……, telefon …..…………………………… </w:t>
      </w:r>
      <w:r w:rsidR="00EA1E71" w:rsidRPr="002E7F31">
        <w:rPr>
          <w:sz w:val="22"/>
          <w:szCs w:val="22"/>
        </w:rPr>
        <w:t>FAX</w:t>
      </w:r>
      <w:r>
        <w:rPr>
          <w:sz w:val="22"/>
          <w:szCs w:val="22"/>
        </w:rPr>
        <w:t>………………….. adres e-mail ………………………………………….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</w:p>
    <w:p w:rsidR="00032FED" w:rsidRDefault="00EA1E71" w:rsidP="00CA0FF4">
      <w:pPr>
        <w:widowControl w:val="0"/>
        <w:jc w:val="both"/>
        <w:rPr>
          <w:sz w:val="23"/>
          <w:szCs w:val="23"/>
        </w:rPr>
      </w:pPr>
      <w:r w:rsidRPr="00032FED">
        <w:rPr>
          <w:sz w:val="22"/>
          <w:szCs w:val="22"/>
        </w:rPr>
        <w:t>W nawi</w:t>
      </w:r>
      <w:r w:rsidRPr="00032FED">
        <w:rPr>
          <w:rFonts w:eastAsia="TimesNewRoman"/>
          <w:sz w:val="22"/>
          <w:szCs w:val="22"/>
        </w:rPr>
        <w:t>ą</w:t>
      </w:r>
      <w:r w:rsidRPr="00032FED">
        <w:rPr>
          <w:sz w:val="22"/>
          <w:szCs w:val="22"/>
        </w:rPr>
        <w:t xml:space="preserve">zaniu do ogłoszenia o przetargu nieograniczonym na </w:t>
      </w:r>
      <w:r w:rsidR="00533A5E" w:rsidRPr="00A46EE5">
        <w:rPr>
          <w:b/>
          <w:sz w:val="22"/>
          <w:szCs w:val="22"/>
        </w:rPr>
        <w:t>usługi wsparcia tec</w:t>
      </w:r>
      <w:r w:rsidR="00533A5E" w:rsidRPr="00A46EE5">
        <w:rPr>
          <w:b/>
          <w:bCs/>
          <w:sz w:val="22"/>
          <w:szCs w:val="22"/>
        </w:rPr>
        <w:t xml:space="preserve">hnicznego </w:t>
      </w:r>
      <w:r w:rsidR="00533A5E">
        <w:rPr>
          <w:b/>
          <w:bCs/>
          <w:sz w:val="22"/>
          <w:szCs w:val="22"/>
        </w:rPr>
        <w:br/>
      </w:r>
      <w:r w:rsidR="00533A5E" w:rsidRPr="00A46EE5">
        <w:rPr>
          <w:b/>
          <w:bCs/>
          <w:sz w:val="22"/>
          <w:szCs w:val="22"/>
        </w:rPr>
        <w:t xml:space="preserve">oraz konserwacji i aktualizacji dla dedykowanych systemów informatycznych użytkowanych </w:t>
      </w:r>
      <w:r w:rsidR="00533A5E">
        <w:rPr>
          <w:b/>
          <w:bCs/>
          <w:sz w:val="22"/>
          <w:szCs w:val="22"/>
        </w:rPr>
        <w:br/>
      </w:r>
      <w:r w:rsidR="00533A5E" w:rsidRPr="00A46EE5">
        <w:rPr>
          <w:b/>
          <w:bCs/>
          <w:sz w:val="22"/>
          <w:szCs w:val="22"/>
        </w:rPr>
        <w:t>w Biurze GIODO</w:t>
      </w:r>
      <w:r w:rsidR="00032FED" w:rsidRPr="00861AB1">
        <w:rPr>
          <w:sz w:val="23"/>
          <w:szCs w:val="23"/>
        </w:rPr>
        <w:t xml:space="preserve">, w zakresie i na warunkach określonych w </w:t>
      </w:r>
      <w:r w:rsidR="00032FED">
        <w:rPr>
          <w:sz w:val="23"/>
          <w:szCs w:val="23"/>
        </w:rPr>
        <w:t>SIWZ</w:t>
      </w:r>
      <w:r w:rsidR="00032FED" w:rsidRPr="00861AB1">
        <w:rPr>
          <w:sz w:val="23"/>
          <w:szCs w:val="23"/>
        </w:rPr>
        <w:t>, oferuję realizację zamówienia, zgodnie z poniższym wyszczególnieniem:</w:t>
      </w:r>
    </w:p>
    <w:p w:rsidR="00CB7D25" w:rsidRDefault="00CB7D25" w:rsidP="00CA0FF4">
      <w:pPr>
        <w:widowControl w:val="0"/>
        <w:shd w:val="clear" w:color="auto" w:fill="FFFFFF"/>
        <w:autoSpaceDE w:val="0"/>
        <w:autoSpaceDN w:val="0"/>
        <w:adjustRightInd w:val="0"/>
        <w:ind w:hanging="3"/>
        <w:jc w:val="both"/>
        <w:rPr>
          <w:b/>
          <w:sz w:val="23"/>
          <w:szCs w:val="23"/>
          <w:u w:val="single"/>
        </w:rPr>
      </w:pPr>
    </w:p>
    <w:p w:rsidR="00533A5E" w:rsidRPr="00512604" w:rsidRDefault="00533A5E" w:rsidP="00CA0FF4">
      <w:pPr>
        <w:widowControl w:val="0"/>
        <w:shd w:val="clear" w:color="auto" w:fill="FFFFFF"/>
        <w:autoSpaceDE w:val="0"/>
        <w:autoSpaceDN w:val="0"/>
        <w:adjustRightInd w:val="0"/>
        <w:ind w:hanging="3"/>
        <w:jc w:val="both"/>
        <w:rPr>
          <w:b/>
          <w:sz w:val="23"/>
          <w:szCs w:val="23"/>
          <w:u w:val="single"/>
        </w:rPr>
      </w:pPr>
      <w:r w:rsidRPr="00512604">
        <w:rPr>
          <w:b/>
          <w:sz w:val="23"/>
          <w:szCs w:val="23"/>
          <w:u w:val="single"/>
        </w:rPr>
        <w:t>w części nr 1: </w:t>
      </w:r>
    </w:p>
    <w:p w:rsidR="00371CAC" w:rsidRDefault="00533A5E" w:rsidP="00CA0FF4">
      <w:pPr>
        <w:pStyle w:val="Tekstpodstawowy2"/>
        <w:spacing w:before="0"/>
        <w:rPr>
          <w:b/>
          <w:snapToGrid w:val="0"/>
          <w:sz w:val="23"/>
          <w:szCs w:val="23"/>
        </w:rPr>
      </w:pPr>
      <w:r w:rsidRPr="00533A5E">
        <w:rPr>
          <w:b/>
          <w:sz w:val="22"/>
          <w:szCs w:val="22"/>
        </w:rPr>
        <w:t>usługa wsparcia technicznego, aktualizacji oraz modyfikacji dla systemu elektronicznej platformy komunikacji z Generalnym Inspektorem Ochrony Danych Osobowych e-GIODO</w:t>
      </w:r>
      <w:r w:rsidRPr="00512604">
        <w:rPr>
          <w:b/>
          <w:snapToGrid w:val="0"/>
          <w:sz w:val="23"/>
          <w:szCs w:val="23"/>
        </w:rPr>
        <w:t xml:space="preserve"> </w:t>
      </w:r>
    </w:p>
    <w:p w:rsidR="00533A5E" w:rsidRPr="00CA0FF4" w:rsidRDefault="00533A5E" w:rsidP="00CA0FF4">
      <w:pPr>
        <w:pStyle w:val="Tekstpodstawowy2"/>
        <w:spacing w:before="0"/>
        <w:rPr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w łącznej cenie brutto ................................... złotych </w:t>
      </w:r>
    </w:p>
    <w:p w:rsidR="00CB7D25" w:rsidRPr="00CA0FF4" w:rsidRDefault="00533A5E" w:rsidP="00CA0FF4">
      <w:pPr>
        <w:pStyle w:val="Tekstpodstawowy2"/>
        <w:spacing w:before="0"/>
        <w:rPr>
          <w:snapToGrid w:val="0"/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(słownie: ..............................................................................................................................................) </w:t>
      </w:r>
    </w:p>
    <w:p w:rsidR="00533A5E" w:rsidRDefault="00533A5E" w:rsidP="00CA0FF4">
      <w:pPr>
        <w:pStyle w:val="Tekstpodstawowy2"/>
        <w:spacing w:before="0"/>
        <w:rPr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za </w:t>
      </w:r>
      <w:r w:rsidR="00CB7D25" w:rsidRPr="00CA0FF4">
        <w:rPr>
          <w:sz w:val="23"/>
          <w:szCs w:val="23"/>
        </w:rPr>
        <w:t>wykonanie przedmiotu zamówienia w okresie obowiązywania umowy, tj. od dnia podpisania</w:t>
      </w:r>
      <w:r w:rsidR="00CB7D25" w:rsidRPr="00CA0FF4">
        <w:rPr>
          <w:color w:val="FF0000"/>
          <w:sz w:val="23"/>
          <w:szCs w:val="23"/>
        </w:rPr>
        <w:t xml:space="preserve"> </w:t>
      </w:r>
      <w:r w:rsidR="00CB7D25" w:rsidRPr="00CA0FF4">
        <w:rPr>
          <w:sz w:val="23"/>
          <w:szCs w:val="23"/>
        </w:rPr>
        <w:t>umowy do dnia 31 grudnia 2018 roku.</w:t>
      </w:r>
    </w:p>
    <w:p w:rsidR="00B42F7D" w:rsidRPr="00375BE7" w:rsidRDefault="00B42F7D" w:rsidP="00B42F7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75BE7">
        <w:rPr>
          <w:sz w:val="22"/>
          <w:szCs w:val="22"/>
        </w:rPr>
        <w:t xml:space="preserve">Oświadczam, że czas usunięcia awarii </w:t>
      </w:r>
      <w:r>
        <w:rPr>
          <w:sz w:val="22"/>
          <w:szCs w:val="22"/>
        </w:rPr>
        <w:t xml:space="preserve">nastąpi w ciągu </w:t>
      </w:r>
      <w:r w:rsidRPr="00375BE7">
        <w:rPr>
          <w:sz w:val="22"/>
          <w:szCs w:val="22"/>
        </w:rPr>
        <w:t>…………dni roboczych od momentu zgłoszenia.</w:t>
      </w:r>
    </w:p>
    <w:p w:rsidR="00375BE7" w:rsidRPr="00CA0FF4" w:rsidRDefault="00375BE7" w:rsidP="00CA0FF4">
      <w:pPr>
        <w:pStyle w:val="Tekstpodstawowy2"/>
        <w:spacing w:before="0"/>
        <w:rPr>
          <w:sz w:val="23"/>
          <w:szCs w:val="23"/>
        </w:rPr>
      </w:pPr>
    </w:p>
    <w:p w:rsidR="00533A5E" w:rsidRPr="00CA0FF4" w:rsidRDefault="00533A5E" w:rsidP="00CA0FF4">
      <w:pPr>
        <w:widowControl w:val="0"/>
        <w:shd w:val="clear" w:color="auto" w:fill="FFFFFF"/>
        <w:autoSpaceDE w:val="0"/>
        <w:autoSpaceDN w:val="0"/>
        <w:adjustRightInd w:val="0"/>
        <w:ind w:hanging="3"/>
        <w:jc w:val="both"/>
        <w:rPr>
          <w:b/>
          <w:sz w:val="23"/>
          <w:szCs w:val="23"/>
          <w:u w:val="single"/>
        </w:rPr>
      </w:pPr>
      <w:r w:rsidRPr="00CA0FF4">
        <w:rPr>
          <w:b/>
          <w:sz w:val="23"/>
          <w:szCs w:val="23"/>
          <w:u w:val="single"/>
        </w:rPr>
        <w:t xml:space="preserve">w części  nr 2: </w:t>
      </w:r>
    </w:p>
    <w:p w:rsidR="00371CAC" w:rsidRPr="00C63756" w:rsidRDefault="00533A5E" w:rsidP="00CA0FF4">
      <w:pPr>
        <w:pStyle w:val="Tekstpodstawowy2"/>
        <w:spacing w:before="0"/>
        <w:rPr>
          <w:b/>
          <w:snapToGrid w:val="0"/>
          <w:sz w:val="23"/>
          <w:szCs w:val="23"/>
        </w:rPr>
      </w:pPr>
      <w:r w:rsidRPr="00C63756">
        <w:rPr>
          <w:b/>
          <w:sz w:val="22"/>
          <w:szCs w:val="22"/>
        </w:rPr>
        <w:t>usługa wsparcia technicznego, aktualizacji do nowych wersji dla systemów baz danych Oracle, serwera aplikacyjnego Oracle oraz Internet Developer Suit do posiadanych licencji</w:t>
      </w:r>
      <w:r w:rsidRPr="00C63756">
        <w:rPr>
          <w:b/>
          <w:snapToGrid w:val="0"/>
          <w:sz w:val="23"/>
          <w:szCs w:val="23"/>
        </w:rPr>
        <w:t xml:space="preserve"> </w:t>
      </w:r>
    </w:p>
    <w:p w:rsidR="00533A5E" w:rsidRPr="00CA0FF4" w:rsidRDefault="00533A5E" w:rsidP="00CA0FF4">
      <w:pPr>
        <w:pStyle w:val="Tekstpodstawowy2"/>
        <w:spacing w:before="0"/>
        <w:rPr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w łącznej cenie brutto ................................... złotych </w:t>
      </w:r>
    </w:p>
    <w:p w:rsidR="00CB7D25" w:rsidRPr="00CA0FF4" w:rsidRDefault="00533A5E" w:rsidP="00CA0FF4">
      <w:pPr>
        <w:pStyle w:val="Tekstpodstawowy2"/>
        <w:spacing w:before="0"/>
        <w:rPr>
          <w:snapToGrid w:val="0"/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(słownie: ............................................................................................................................................) </w:t>
      </w:r>
    </w:p>
    <w:p w:rsidR="00533A5E" w:rsidRDefault="00533A5E" w:rsidP="00CA0FF4">
      <w:pPr>
        <w:pStyle w:val="Tekstpodstawowy2"/>
        <w:spacing w:before="0"/>
        <w:rPr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za </w:t>
      </w:r>
      <w:r w:rsidR="00CB7D25" w:rsidRPr="00CA0FF4">
        <w:rPr>
          <w:sz w:val="23"/>
          <w:szCs w:val="23"/>
        </w:rPr>
        <w:t>wykonanie przedmiotu zamówienia w okresie obowiązywania umowy, tj. od dnia podpisania umowy do dnia 31 grudnia 2018 roku.</w:t>
      </w:r>
    </w:p>
    <w:p w:rsidR="00B42F7D" w:rsidRPr="00375BE7" w:rsidRDefault="00B42F7D" w:rsidP="00B42F7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75BE7">
        <w:rPr>
          <w:sz w:val="22"/>
          <w:szCs w:val="22"/>
        </w:rPr>
        <w:t xml:space="preserve">Oświadczam, że czas usunięcia awarii </w:t>
      </w:r>
      <w:r>
        <w:rPr>
          <w:sz w:val="22"/>
          <w:szCs w:val="22"/>
        </w:rPr>
        <w:t xml:space="preserve">nastąpi w ciągu </w:t>
      </w:r>
      <w:r w:rsidRPr="00375BE7">
        <w:rPr>
          <w:sz w:val="22"/>
          <w:szCs w:val="22"/>
        </w:rPr>
        <w:t>…………dni roboczych od momentu zgłoszenia.</w:t>
      </w:r>
    </w:p>
    <w:p w:rsidR="00375BE7" w:rsidRPr="00CA0FF4" w:rsidRDefault="00375BE7" w:rsidP="00CA0FF4">
      <w:pPr>
        <w:pStyle w:val="Tekstpodstawowy2"/>
        <w:spacing w:before="0"/>
        <w:rPr>
          <w:sz w:val="23"/>
          <w:szCs w:val="23"/>
        </w:rPr>
      </w:pPr>
    </w:p>
    <w:p w:rsidR="00533A5E" w:rsidRPr="00CA0FF4" w:rsidRDefault="00533A5E" w:rsidP="00CA0FF4">
      <w:pPr>
        <w:widowControl w:val="0"/>
        <w:shd w:val="clear" w:color="auto" w:fill="FFFFFF"/>
        <w:autoSpaceDE w:val="0"/>
        <w:autoSpaceDN w:val="0"/>
        <w:adjustRightInd w:val="0"/>
        <w:ind w:hanging="3"/>
        <w:jc w:val="both"/>
        <w:rPr>
          <w:b/>
          <w:sz w:val="23"/>
          <w:szCs w:val="23"/>
          <w:u w:val="single"/>
        </w:rPr>
      </w:pPr>
      <w:r w:rsidRPr="00CA0FF4">
        <w:rPr>
          <w:b/>
          <w:sz w:val="23"/>
          <w:szCs w:val="23"/>
          <w:u w:val="single"/>
        </w:rPr>
        <w:t>w części  nr 3:</w:t>
      </w:r>
    </w:p>
    <w:p w:rsidR="00371CAC" w:rsidRPr="00CA0FF4" w:rsidRDefault="00533A5E" w:rsidP="00CA0FF4">
      <w:pPr>
        <w:pStyle w:val="Tekstpodstawowy2"/>
        <w:spacing w:before="0"/>
        <w:rPr>
          <w:b/>
          <w:snapToGrid w:val="0"/>
          <w:sz w:val="23"/>
          <w:szCs w:val="23"/>
        </w:rPr>
      </w:pPr>
      <w:r w:rsidRPr="00CA0FF4">
        <w:rPr>
          <w:b/>
          <w:sz w:val="22"/>
          <w:szCs w:val="22"/>
        </w:rPr>
        <w:t xml:space="preserve">usługa wsparcia technicznego, aktualizacji, modyfikacji oraz dodatkowej licencji </w:t>
      </w:r>
      <w:r w:rsidRPr="00CA0FF4">
        <w:rPr>
          <w:b/>
          <w:sz w:val="22"/>
          <w:szCs w:val="22"/>
        </w:rPr>
        <w:br/>
        <w:t>dla systemu Asseco ERP Softlab w zakresie modułów</w:t>
      </w:r>
      <w:r w:rsidR="00804EAA">
        <w:rPr>
          <w:b/>
          <w:sz w:val="22"/>
          <w:szCs w:val="22"/>
        </w:rPr>
        <w:t>:</w:t>
      </w:r>
      <w:r w:rsidRPr="00CA0FF4">
        <w:rPr>
          <w:b/>
          <w:sz w:val="22"/>
          <w:szCs w:val="22"/>
        </w:rPr>
        <w:t xml:space="preserve"> LP, Kadry i Płace, Środki Trwałe, ST Mobile</w:t>
      </w:r>
      <w:r w:rsidRPr="00CA0FF4">
        <w:rPr>
          <w:b/>
          <w:snapToGrid w:val="0"/>
          <w:sz w:val="23"/>
          <w:szCs w:val="23"/>
        </w:rPr>
        <w:t xml:space="preserve"> </w:t>
      </w:r>
    </w:p>
    <w:p w:rsidR="00533A5E" w:rsidRPr="00CA0FF4" w:rsidRDefault="00533A5E" w:rsidP="00CA0FF4">
      <w:pPr>
        <w:pStyle w:val="Tekstpodstawowy2"/>
        <w:spacing w:before="0"/>
        <w:rPr>
          <w:snapToGrid w:val="0"/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w łącznej cenie brutto ................................... złotych </w:t>
      </w:r>
    </w:p>
    <w:p w:rsidR="00533A5E" w:rsidRPr="00CA0FF4" w:rsidRDefault="00533A5E" w:rsidP="00CA0FF4">
      <w:pPr>
        <w:pStyle w:val="Tekstpodstawowy2"/>
        <w:spacing w:before="0"/>
        <w:rPr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(słownie: ............................................................................................................................................) </w:t>
      </w:r>
    </w:p>
    <w:p w:rsidR="00533A5E" w:rsidRPr="00CA0FF4" w:rsidRDefault="00533A5E" w:rsidP="00CA0FF4">
      <w:pPr>
        <w:pStyle w:val="Style20"/>
        <w:widowControl/>
        <w:spacing w:line="240" w:lineRule="auto"/>
        <w:ind w:firstLine="0"/>
        <w:rPr>
          <w:rStyle w:val="FontStyle60"/>
          <w:sz w:val="23"/>
          <w:szCs w:val="23"/>
        </w:rPr>
      </w:pPr>
      <w:r w:rsidRPr="00CA0FF4">
        <w:rPr>
          <w:rStyle w:val="FontStyle60"/>
          <w:sz w:val="23"/>
          <w:szCs w:val="23"/>
        </w:rPr>
        <w:t>W skład ww. ceny wchodzą następujące elementy:</w:t>
      </w:r>
    </w:p>
    <w:p w:rsidR="00533A5E" w:rsidRPr="00272AA4" w:rsidRDefault="00533A5E" w:rsidP="00CA0FF4">
      <w:pPr>
        <w:pStyle w:val="Style8"/>
        <w:widowControl/>
        <w:numPr>
          <w:ilvl w:val="1"/>
          <w:numId w:val="18"/>
        </w:numPr>
        <w:tabs>
          <w:tab w:val="clear" w:pos="1440"/>
        </w:tabs>
        <w:ind w:left="426"/>
        <w:rPr>
          <w:rStyle w:val="FontStyle52"/>
          <w:sz w:val="23"/>
          <w:szCs w:val="23"/>
        </w:rPr>
      </w:pPr>
      <w:r w:rsidRPr="00CA0FF4">
        <w:rPr>
          <w:rStyle w:val="FontStyle52"/>
          <w:sz w:val="23"/>
          <w:szCs w:val="23"/>
        </w:rPr>
        <w:t xml:space="preserve">roczne wynagrodzenie z tytułu usług subskrypcji nowych wersji i uaktualnień programu </w:t>
      </w:r>
      <w:r w:rsidRPr="00CA0FF4">
        <w:rPr>
          <w:rStyle w:val="FontStyle52"/>
          <w:sz w:val="23"/>
          <w:szCs w:val="23"/>
        </w:rPr>
        <w:br/>
      </w:r>
      <w:r w:rsidRPr="00272AA4">
        <w:rPr>
          <w:rStyle w:val="FontStyle52"/>
          <w:sz w:val="23"/>
          <w:szCs w:val="23"/>
        </w:rPr>
        <w:t>wynoszące .................................. zł brutto (słownie: .................................................................... ),</w:t>
      </w:r>
    </w:p>
    <w:p w:rsidR="00533A5E" w:rsidRPr="00272AA4" w:rsidRDefault="00533A5E" w:rsidP="00CA0FF4">
      <w:pPr>
        <w:pStyle w:val="Style8"/>
        <w:widowControl/>
        <w:numPr>
          <w:ilvl w:val="1"/>
          <w:numId w:val="18"/>
        </w:numPr>
        <w:tabs>
          <w:tab w:val="clear" w:pos="1440"/>
        </w:tabs>
        <w:ind w:left="426"/>
        <w:rPr>
          <w:rStyle w:val="FontStyle52"/>
          <w:sz w:val="23"/>
          <w:szCs w:val="23"/>
        </w:rPr>
      </w:pPr>
      <w:r w:rsidRPr="00272AA4">
        <w:rPr>
          <w:rStyle w:val="FontStyle52"/>
          <w:sz w:val="23"/>
          <w:szCs w:val="23"/>
        </w:rPr>
        <w:t>miesięczne wynagrodzenie z tytułu usług usuwania awarii programu</w:t>
      </w:r>
      <w:r w:rsidRPr="00272AA4">
        <w:rPr>
          <w:rStyle w:val="FontStyle60"/>
          <w:sz w:val="23"/>
          <w:szCs w:val="23"/>
        </w:rPr>
        <w:t xml:space="preserve">, usterek i defektów, </w:t>
      </w:r>
      <w:r w:rsidRPr="00272AA4">
        <w:rPr>
          <w:rStyle w:val="FontStyle60"/>
          <w:sz w:val="23"/>
          <w:szCs w:val="23"/>
        </w:rPr>
        <w:br/>
        <w:t>w tym w ramach udzielonej gwarancji</w:t>
      </w:r>
      <w:r w:rsidRPr="00272AA4">
        <w:rPr>
          <w:rStyle w:val="FontStyle52"/>
          <w:sz w:val="23"/>
          <w:szCs w:val="23"/>
        </w:rPr>
        <w:t xml:space="preserve"> i Help Desk wynoszące .......................... zł brutto (słownie: ..................................................................................................................... ),</w:t>
      </w:r>
    </w:p>
    <w:p w:rsidR="00533A5E" w:rsidRDefault="00533A5E" w:rsidP="00CA0FF4">
      <w:pPr>
        <w:pStyle w:val="Style16"/>
        <w:widowControl/>
        <w:numPr>
          <w:ilvl w:val="1"/>
          <w:numId w:val="18"/>
        </w:numPr>
        <w:tabs>
          <w:tab w:val="clear" w:pos="1440"/>
        </w:tabs>
        <w:spacing w:line="240" w:lineRule="auto"/>
        <w:ind w:left="426"/>
        <w:rPr>
          <w:rStyle w:val="FontStyle60"/>
          <w:sz w:val="23"/>
          <w:szCs w:val="23"/>
        </w:rPr>
      </w:pPr>
      <w:r w:rsidRPr="00272AA4">
        <w:rPr>
          <w:rStyle w:val="FontStyle60"/>
          <w:sz w:val="23"/>
          <w:szCs w:val="23"/>
        </w:rPr>
        <w:t xml:space="preserve">wynagrodzenie za usługi serwisowe, z tytułu usług wymiany wersji, które rozliczane będą </w:t>
      </w:r>
      <w:r w:rsidRPr="00272AA4">
        <w:rPr>
          <w:rStyle w:val="FontStyle60"/>
          <w:sz w:val="23"/>
          <w:szCs w:val="23"/>
        </w:rPr>
        <w:br/>
        <w:t xml:space="preserve">w oparciu o stawkę godzinową wynoszącą brutto .....................zł/godz. (słownie: ..........................................................zł), wykonywane na podstawie zleceń Zamawiającego </w:t>
      </w:r>
      <w:r w:rsidRPr="00272AA4">
        <w:rPr>
          <w:rStyle w:val="FontStyle60"/>
          <w:sz w:val="23"/>
          <w:szCs w:val="23"/>
        </w:rPr>
        <w:br/>
      </w:r>
      <w:r w:rsidRPr="00240BBA">
        <w:rPr>
          <w:rStyle w:val="FontStyle60"/>
          <w:sz w:val="23"/>
          <w:szCs w:val="23"/>
        </w:rPr>
        <w:t>z ustalonym nieprzekraczalnym limitem 50 godzin usług serwisowych w okresie obowiązywania</w:t>
      </w:r>
      <w:r w:rsidRPr="00272AA4">
        <w:rPr>
          <w:rStyle w:val="FontStyle60"/>
          <w:sz w:val="23"/>
          <w:szCs w:val="23"/>
        </w:rPr>
        <w:t xml:space="preserve"> umowy.</w:t>
      </w:r>
    </w:p>
    <w:p w:rsidR="00375BE7" w:rsidRPr="00375BE7" w:rsidRDefault="00375BE7" w:rsidP="00375BE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75BE7">
        <w:rPr>
          <w:sz w:val="22"/>
          <w:szCs w:val="22"/>
        </w:rPr>
        <w:t xml:space="preserve">Oświadczam, że czas usunięcia awarii </w:t>
      </w:r>
      <w:r w:rsidR="00B42F7D">
        <w:rPr>
          <w:sz w:val="22"/>
          <w:szCs w:val="22"/>
        </w:rPr>
        <w:t xml:space="preserve">nastąpi w ciągu </w:t>
      </w:r>
      <w:r w:rsidRPr="00375BE7">
        <w:rPr>
          <w:sz w:val="22"/>
          <w:szCs w:val="22"/>
        </w:rPr>
        <w:t>…………dni roboczych od momentu zgłoszenia.</w:t>
      </w:r>
    </w:p>
    <w:p w:rsidR="00881E28" w:rsidRDefault="00881E28">
      <w:pPr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br w:type="page"/>
      </w:r>
    </w:p>
    <w:p w:rsidR="00B42F7D" w:rsidRDefault="00B42F7D" w:rsidP="00CA0FF4">
      <w:pPr>
        <w:widowControl w:val="0"/>
        <w:shd w:val="clear" w:color="auto" w:fill="FFFFFF"/>
        <w:autoSpaceDE w:val="0"/>
        <w:autoSpaceDN w:val="0"/>
        <w:adjustRightInd w:val="0"/>
        <w:ind w:hanging="3"/>
        <w:jc w:val="both"/>
        <w:rPr>
          <w:b/>
          <w:sz w:val="23"/>
          <w:szCs w:val="23"/>
          <w:u w:val="single"/>
        </w:rPr>
      </w:pPr>
    </w:p>
    <w:p w:rsidR="00533A5E" w:rsidRPr="00512604" w:rsidRDefault="00533A5E" w:rsidP="00CA0FF4">
      <w:pPr>
        <w:widowControl w:val="0"/>
        <w:shd w:val="clear" w:color="auto" w:fill="FFFFFF"/>
        <w:autoSpaceDE w:val="0"/>
        <w:autoSpaceDN w:val="0"/>
        <w:adjustRightInd w:val="0"/>
        <w:ind w:hanging="3"/>
        <w:jc w:val="both"/>
        <w:rPr>
          <w:b/>
          <w:sz w:val="23"/>
          <w:szCs w:val="23"/>
          <w:u w:val="single"/>
        </w:rPr>
      </w:pPr>
      <w:r w:rsidRPr="00512604">
        <w:rPr>
          <w:b/>
          <w:sz w:val="23"/>
          <w:szCs w:val="23"/>
          <w:u w:val="single"/>
        </w:rPr>
        <w:t xml:space="preserve">w części  nr </w:t>
      </w:r>
      <w:r>
        <w:rPr>
          <w:b/>
          <w:sz w:val="23"/>
          <w:szCs w:val="23"/>
          <w:u w:val="single"/>
        </w:rPr>
        <w:t>4:</w:t>
      </w:r>
    </w:p>
    <w:p w:rsidR="00371CAC" w:rsidRDefault="00533A5E" w:rsidP="00CA0FF4">
      <w:pPr>
        <w:pStyle w:val="Tekstpodstawowy2"/>
        <w:spacing w:before="0"/>
        <w:rPr>
          <w:b/>
          <w:snapToGrid w:val="0"/>
          <w:sz w:val="23"/>
          <w:szCs w:val="23"/>
        </w:rPr>
      </w:pPr>
      <w:r w:rsidRPr="00533A5E">
        <w:rPr>
          <w:b/>
          <w:sz w:val="22"/>
          <w:szCs w:val="22"/>
        </w:rPr>
        <w:t>usługa wsparcia technicznego, aktualizacji, modyfikacji dla systemów ESP Sigillum ESP</w:t>
      </w:r>
    </w:p>
    <w:p w:rsidR="00533A5E" w:rsidRPr="00CA0FF4" w:rsidRDefault="00533A5E" w:rsidP="00CA0FF4">
      <w:pPr>
        <w:pStyle w:val="Tekstpodstawowy2"/>
        <w:spacing w:before="0"/>
        <w:rPr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w łącznej cenie brutto ................................... złotych </w:t>
      </w:r>
    </w:p>
    <w:p w:rsidR="00CB7D25" w:rsidRPr="00CA0FF4" w:rsidRDefault="00533A5E" w:rsidP="00CA0FF4">
      <w:pPr>
        <w:pStyle w:val="Tekstpodstawowy2"/>
        <w:spacing w:before="0"/>
        <w:rPr>
          <w:sz w:val="22"/>
          <w:szCs w:val="22"/>
        </w:rPr>
      </w:pPr>
      <w:r w:rsidRPr="00CA0FF4">
        <w:rPr>
          <w:snapToGrid w:val="0"/>
          <w:sz w:val="23"/>
          <w:szCs w:val="23"/>
        </w:rPr>
        <w:t xml:space="preserve">(słownie: ............................................................................................................................................) </w:t>
      </w:r>
      <w:r w:rsidR="00371CAC" w:rsidRPr="00CA0FF4">
        <w:rPr>
          <w:snapToGrid w:val="0"/>
          <w:sz w:val="23"/>
          <w:szCs w:val="23"/>
        </w:rPr>
        <w:br/>
      </w:r>
      <w:r w:rsidRPr="00CA0FF4">
        <w:rPr>
          <w:snapToGrid w:val="0"/>
          <w:sz w:val="23"/>
          <w:szCs w:val="23"/>
        </w:rPr>
        <w:t xml:space="preserve">za </w:t>
      </w:r>
      <w:r w:rsidR="00CB7D25" w:rsidRPr="00CA0FF4">
        <w:rPr>
          <w:sz w:val="23"/>
          <w:szCs w:val="23"/>
        </w:rPr>
        <w:t>wykonanie przedmiotu zamówienia w okresie obowiązywania umowy, tj. od dnia podpisania umowy do dnia 31 grudnia 2018 roku.</w:t>
      </w:r>
      <w:r w:rsidR="00CB7D25" w:rsidRPr="00CA0FF4">
        <w:rPr>
          <w:sz w:val="22"/>
          <w:szCs w:val="22"/>
        </w:rPr>
        <w:t xml:space="preserve"> </w:t>
      </w:r>
    </w:p>
    <w:p w:rsidR="00B42F7D" w:rsidRPr="00375BE7" w:rsidRDefault="00B42F7D" w:rsidP="00B42F7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75BE7">
        <w:rPr>
          <w:sz w:val="22"/>
          <w:szCs w:val="22"/>
        </w:rPr>
        <w:t xml:space="preserve">Oświadczam, że czas usunięcia awarii </w:t>
      </w:r>
      <w:r>
        <w:rPr>
          <w:sz w:val="22"/>
          <w:szCs w:val="22"/>
        </w:rPr>
        <w:t xml:space="preserve">nastąpi w ciągu </w:t>
      </w:r>
      <w:r w:rsidRPr="00375BE7">
        <w:rPr>
          <w:sz w:val="22"/>
          <w:szCs w:val="22"/>
        </w:rPr>
        <w:t>…………</w:t>
      </w:r>
      <w:r>
        <w:rPr>
          <w:sz w:val="22"/>
          <w:szCs w:val="22"/>
        </w:rPr>
        <w:t>godzin</w:t>
      </w:r>
      <w:r w:rsidRPr="00375BE7">
        <w:rPr>
          <w:sz w:val="22"/>
          <w:szCs w:val="22"/>
        </w:rPr>
        <w:t xml:space="preserve"> roboczych od momentu zgłoszenia.</w:t>
      </w:r>
    </w:p>
    <w:p w:rsidR="00B42F7D" w:rsidRPr="00375BE7" w:rsidRDefault="00B42F7D" w:rsidP="00B42F7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75BE7">
        <w:rPr>
          <w:sz w:val="22"/>
          <w:szCs w:val="22"/>
        </w:rPr>
        <w:t xml:space="preserve">Oświadczam, że czas usunięcia </w:t>
      </w:r>
      <w:r>
        <w:rPr>
          <w:sz w:val="22"/>
          <w:szCs w:val="22"/>
        </w:rPr>
        <w:t>usterki</w:t>
      </w:r>
      <w:r w:rsidRPr="00375B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nastąpi w ciągu </w:t>
      </w:r>
      <w:r w:rsidRPr="00375BE7">
        <w:rPr>
          <w:sz w:val="22"/>
          <w:szCs w:val="22"/>
        </w:rPr>
        <w:t>…………</w:t>
      </w:r>
      <w:r>
        <w:rPr>
          <w:sz w:val="22"/>
          <w:szCs w:val="22"/>
        </w:rPr>
        <w:t>godzin</w:t>
      </w:r>
      <w:r w:rsidRPr="00375BE7">
        <w:rPr>
          <w:sz w:val="22"/>
          <w:szCs w:val="22"/>
        </w:rPr>
        <w:t xml:space="preserve"> roboczych od momentu zgłoszenia.</w:t>
      </w:r>
    </w:p>
    <w:p w:rsidR="00B42F7D" w:rsidRPr="00375BE7" w:rsidRDefault="00B42F7D" w:rsidP="00B42F7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75BE7">
        <w:rPr>
          <w:sz w:val="22"/>
          <w:szCs w:val="22"/>
        </w:rPr>
        <w:t xml:space="preserve">Oświadczam, że czas usunięcia </w:t>
      </w:r>
      <w:r>
        <w:rPr>
          <w:sz w:val="22"/>
          <w:szCs w:val="22"/>
        </w:rPr>
        <w:t>defektu</w:t>
      </w:r>
      <w:r w:rsidRPr="00375B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nastąpi w ciągu </w:t>
      </w:r>
      <w:r w:rsidRPr="00375BE7">
        <w:rPr>
          <w:sz w:val="22"/>
          <w:szCs w:val="22"/>
        </w:rPr>
        <w:t>…………dni roboczych od momentu zgłoszenia.</w:t>
      </w:r>
    </w:p>
    <w:p w:rsidR="00CA0FF4" w:rsidRDefault="00CA0FF4" w:rsidP="00CA0FF4">
      <w:pPr>
        <w:pStyle w:val="Tekstpodstawowy2"/>
        <w:spacing w:before="0"/>
        <w:rPr>
          <w:b/>
          <w:sz w:val="22"/>
          <w:szCs w:val="22"/>
        </w:rPr>
      </w:pPr>
    </w:p>
    <w:p w:rsidR="00533A5E" w:rsidRPr="00512604" w:rsidRDefault="00533A5E" w:rsidP="00CA0FF4">
      <w:pPr>
        <w:pStyle w:val="Tekstpodstawowy2"/>
        <w:spacing w:before="0"/>
        <w:rPr>
          <w:b/>
          <w:sz w:val="23"/>
          <w:szCs w:val="23"/>
          <w:u w:val="single"/>
        </w:rPr>
      </w:pPr>
      <w:r w:rsidRPr="00512604">
        <w:rPr>
          <w:b/>
          <w:sz w:val="23"/>
          <w:szCs w:val="23"/>
          <w:u w:val="single"/>
        </w:rPr>
        <w:t xml:space="preserve">w części  nr </w:t>
      </w:r>
      <w:r>
        <w:rPr>
          <w:b/>
          <w:sz w:val="23"/>
          <w:szCs w:val="23"/>
          <w:u w:val="single"/>
        </w:rPr>
        <w:t>5:</w:t>
      </w:r>
    </w:p>
    <w:p w:rsidR="00371CAC" w:rsidRDefault="00533A5E" w:rsidP="00CA0FF4">
      <w:pPr>
        <w:pStyle w:val="Tekstpodstawowy2"/>
        <w:spacing w:before="0"/>
        <w:rPr>
          <w:b/>
          <w:snapToGrid w:val="0"/>
          <w:sz w:val="23"/>
          <w:szCs w:val="23"/>
        </w:rPr>
      </w:pPr>
      <w:r w:rsidRPr="00533A5E">
        <w:rPr>
          <w:b/>
          <w:sz w:val="22"/>
          <w:szCs w:val="22"/>
        </w:rPr>
        <w:t>usługa wsparcia technicznego oraz prawo do aktualizacji oprogramowania ArcServe UPS Premium Edition</w:t>
      </w:r>
      <w:r w:rsidRPr="00533A5E">
        <w:rPr>
          <w:b/>
          <w:snapToGrid w:val="0"/>
          <w:sz w:val="23"/>
          <w:szCs w:val="23"/>
        </w:rPr>
        <w:t xml:space="preserve"> </w:t>
      </w:r>
    </w:p>
    <w:p w:rsidR="00533A5E" w:rsidRPr="00CA0FF4" w:rsidRDefault="00533A5E" w:rsidP="00CA0FF4">
      <w:pPr>
        <w:pStyle w:val="Tekstpodstawowy2"/>
        <w:spacing w:before="0"/>
        <w:rPr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w łącznej cenie brutto ................................... złotych </w:t>
      </w:r>
    </w:p>
    <w:p w:rsidR="00533A5E" w:rsidRDefault="00533A5E" w:rsidP="00CA0FF4">
      <w:pPr>
        <w:pStyle w:val="Tekstpodstawowy2"/>
        <w:spacing w:before="0"/>
        <w:rPr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(słownie: ............................................................................................................................................) </w:t>
      </w:r>
      <w:r w:rsidR="00371CAC" w:rsidRPr="00CA0FF4">
        <w:rPr>
          <w:snapToGrid w:val="0"/>
          <w:sz w:val="23"/>
          <w:szCs w:val="23"/>
        </w:rPr>
        <w:br/>
      </w:r>
      <w:r w:rsidRPr="00CA0FF4">
        <w:rPr>
          <w:snapToGrid w:val="0"/>
          <w:sz w:val="23"/>
          <w:szCs w:val="23"/>
        </w:rPr>
        <w:t xml:space="preserve">za </w:t>
      </w:r>
      <w:r w:rsidR="00CB7D25" w:rsidRPr="00CA0FF4">
        <w:rPr>
          <w:sz w:val="23"/>
          <w:szCs w:val="23"/>
        </w:rPr>
        <w:t>wykonanie przedmiotu zamówienia w okresie obowiązywania umowy, tj. od dnia podpisania umowy do dnia 31 grudnia 2018 roku.</w:t>
      </w:r>
    </w:p>
    <w:p w:rsidR="00B42F7D" w:rsidRPr="00375BE7" w:rsidRDefault="00B42F7D" w:rsidP="00B42F7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75BE7">
        <w:rPr>
          <w:sz w:val="22"/>
          <w:szCs w:val="22"/>
        </w:rPr>
        <w:t xml:space="preserve">Oświadczam, że czas usunięcia awarii </w:t>
      </w:r>
      <w:r>
        <w:rPr>
          <w:sz w:val="22"/>
          <w:szCs w:val="22"/>
        </w:rPr>
        <w:t xml:space="preserve">nastąpi w ciągu </w:t>
      </w:r>
      <w:r w:rsidRPr="00375BE7">
        <w:rPr>
          <w:sz w:val="22"/>
          <w:szCs w:val="22"/>
        </w:rPr>
        <w:t>…………dni roboczych od momentu zgłoszenia.</w:t>
      </w:r>
    </w:p>
    <w:p w:rsidR="00375BE7" w:rsidRPr="00CA0FF4" w:rsidRDefault="00375BE7" w:rsidP="00CA0FF4">
      <w:pPr>
        <w:pStyle w:val="Tekstpodstawowy2"/>
        <w:spacing w:before="0"/>
        <w:rPr>
          <w:sz w:val="23"/>
          <w:szCs w:val="23"/>
        </w:rPr>
      </w:pPr>
    </w:p>
    <w:p w:rsidR="00371CAC" w:rsidRPr="00512604" w:rsidRDefault="00371CAC" w:rsidP="00CA0FF4">
      <w:pPr>
        <w:widowControl w:val="0"/>
        <w:shd w:val="clear" w:color="auto" w:fill="FFFFFF"/>
        <w:autoSpaceDE w:val="0"/>
        <w:autoSpaceDN w:val="0"/>
        <w:adjustRightInd w:val="0"/>
        <w:ind w:hanging="3"/>
        <w:jc w:val="both"/>
        <w:rPr>
          <w:b/>
          <w:sz w:val="23"/>
          <w:szCs w:val="23"/>
          <w:u w:val="single"/>
        </w:rPr>
      </w:pPr>
      <w:r w:rsidRPr="00512604">
        <w:rPr>
          <w:b/>
          <w:sz w:val="23"/>
          <w:szCs w:val="23"/>
          <w:u w:val="single"/>
        </w:rPr>
        <w:t xml:space="preserve">w części  nr </w:t>
      </w:r>
      <w:r>
        <w:rPr>
          <w:b/>
          <w:sz w:val="23"/>
          <w:szCs w:val="23"/>
          <w:u w:val="single"/>
        </w:rPr>
        <w:t>6:</w:t>
      </w:r>
    </w:p>
    <w:p w:rsidR="00371CAC" w:rsidRPr="007E0695" w:rsidRDefault="00E75CD6" w:rsidP="00CA0FF4">
      <w:pPr>
        <w:pStyle w:val="Tekstpodstawowy2"/>
        <w:spacing w:before="0"/>
        <w:rPr>
          <w:b/>
          <w:sz w:val="22"/>
          <w:szCs w:val="22"/>
        </w:rPr>
      </w:pPr>
      <w:r w:rsidRPr="007E0695">
        <w:rPr>
          <w:b/>
          <w:sz w:val="22"/>
          <w:szCs w:val="22"/>
        </w:rPr>
        <w:t xml:space="preserve">usługa wsparcia technicznego oraz prawo do aktualizacji </w:t>
      </w:r>
      <w:r w:rsidR="00371CAC" w:rsidRPr="007E0695">
        <w:rPr>
          <w:b/>
          <w:sz w:val="22"/>
          <w:szCs w:val="22"/>
        </w:rPr>
        <w:t xml:space="preserve">dla serwerowego oprogramowania </w:t>
      </w:r>
      <w:r w:rsidR="00371CAC" w:rsidRPr="007E0695">
        <w:rPr>
          <w:b/>
          <w:sz w:val="22"/>
          <w:szCs w:val="22"/>
        </w:rPr>
        <w:br/>
        <w:t>do wirtualizacji serwerów VMware vSphere 5</w:t>
      </w:r>
    </w:p>
    <w:p w:rsidR="00371CAC" w:rsidRPr="00CA0FF4" w:rsidRDefault="00371CAC" w:rsidP="00CA0FF4">
      <w:pPr>
        <w:pStyle w:val="Tekstpodstawowy2"/>
        <w:spacing w:before="0"/>
        <w:rPr>
          <w:sz w:val="23"/>
          <w:szCs w:val="23"/>
        </w:rPr>
      </w:pPr>
      <w:r w:rsidRPr="00CA0FF4">
        <w:rPr>
          <w:snapToGrid w:val="0"/>
          <w:sz w:val="23"/>
          <w:szCs w:val="23"/>
        </w:rPr>
        <w:t xml:space="preserve">w łącznej cenie brutto ................................... złotych </w:t>
      </w:r>
    </w:p>
    <w:p w:rsidR="00371CAC" w:rsidRDefault="00371CAC" w:rsidP="00CA0FF4">
      <w:pPr>
        <w:pStyle w:val="Tekstpodstawowy2"/>
        <w:spacing w:before="0"/>
        <w:rPr>
          <w:sz w:val="22"/>
          <w:szCs w:val="22"/>
        </w:rPr>
      </w:pPr>
      <w:r w:rsidRPr="00CA0FF4">
        <w:rPr>
          <w:snapToGrid w:val="0"/>
          <w:sz w:val="23"/>
          <w:szCs w:val="23"/>
        </w:rPr>
        <w:t xml:space="preserve">(słownie: ............................................................................................................................................) </w:t>
      </w:r>
      <w:r w:rsidRPr="00CA0FF4">
        <w:rPr>
          <w:snapToGrid w:val="0"/>
          <w:sz w:val="23"/>
          <w:szCs w:val="23"/>
        </w:rPr>
        <w:br/>
        <w:t xml:space="preserve">za </w:t>
      </w:r>
      <w:r w:rsidRPr="00CA0FF4">
        <w:rPr>
          <w:sz w:val="23"/>
          <w:szCs w:val="23"/>
        </w:rPr>
        <w:t xml:space="preserve">wykonanie przedmiotu zamówienia w okresie obowiązywania umowy, tj. </w:t>
      </w:r>
      <w:r w:rsidR="00CB7D25" w:rsidRPr="00CA0FF4">
        <w:rPr>
          <w:sz w:val="23"/>
          <w:szCs w:val="23"/>
        </w:rPr>
        <w:t xml:space="preserve">od dnia podpisania umowy </w:t>
      </w:r>
      <w:r w:rsidRPr="00CA0FF4">
        <w:rPr>
          <w:sz w:val="23"/>
          <w:szCs w:val="23"/>
        </w:rPr>
        <w:t>d</w:t>
      </w:r>
      <w:r w:rsidR="00CB7D25" w:rsidRPr="00CA0FF4">
        <w:rPr>
          <w:sz w:val="23"/>
          <w:szCs w:val="23"/>
        </w:rPr>
        <w:t>o</w:t>
      </w:r>
      <w:r w:rsidRPr="00CA0FF4">
        <w:rPr>
          <w:sz w:val="23"/>
          <w:szCs w:val="23"/>
        </w:rPr>
        <w:t xml:space="preserve"> dnia </w:t>
      </w:r>
      <w:r w:rsidR="00CB7D25" w:rsidRPr="00CA0FF4">
        <w:rPr>
          <w:sz w:val="23"/>
          <w:szCs w:val="23"/>
        </w:rPr>
        <w:t>3</w:t>
      </w:r>
      <w:r w:rsidRPr="00CA0FF4">
        <w:rPr>
          <w:sz w:val="23"/>
          <w:szCs w:val="23"/>
        </w:rPr>
        <w:t xml:space="preserve">1 </w:t>
      </w:r>
      <w:r w:rsidR="00CB7D25" w:rsidRPr="00CA0FF4">
        <w:rPr>
          <w:sz w:val="23"/>
          <w:szCs w:val="23"/>
        </w:rPr>
        <w:t xml:space="preserve">grudnia </w:t>
      </w:r>
      <w:r w:rsidRPr="00CA0FF4">
        <w:rPr>
          <w:sz w:val="23"/>
          <w:szCs w:val="23"/>
        </w:rPr>
        <w:t>201</w:t>
      </w:r>
      <w:r w:rsidR="00CB7D25" w:rsidRPr="00CA0FF4">
        <w:rPr>
          <w:sz w:val="23"/>
          <w:szCs w:val="23"/>
        </w:rPr>
        <w:t>8</w:t>
      </w:r>
      <w:r w:rsidRPr="00CA0FF4">
        <w:rPr>
          <w:sz w:val="23"/>
          <w:szCs w:val="23"/>
        </w:rPr>
        <w:t xml:space="preserve"> roku.</w:t>
      </w:r>
      <w:r w:rsidRPr="00CA0FF4">
        <w:rPr>
          <w:sz w:val="22"/>
          <w:szCs w:val="22"/>
        </w:rPr>
        <w:t xml:space="preserve"> </w:t>
      </w:r>
    </w:p>
    <w:p w:rsidR="00B42F7D" w:rsidRPr="00375BE7" w:rsidRDefault="00B42F7D" w:rsidP="00B42F7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75BE7">
        <w:rPr>
          <w:sz w:val="22"/>
          <w:szCs w:val="22"/>
        </w:rPr>
        <w:t xml:space="preserve">Oświadczam, że czas usunięcia awarii </w:t>
      </w:r>
      <w:r>
        <w:rPr>
          <w:sz w:val="22"/>
          <w:szCs w:val="22"/>
        </w:rPr>
        <w:t xml:space="preserve">nastąpi w ciągu </w:t>
      </w:r>
      <w:r w:rsidRPr="00375BE7">
        <w:rPr>
          <w:sz w:val="22"/>
          <w:szCs w:val="22"/>
        </w:rPr>
        <w:t>…………dni roboczych od momentu zgłoszenia.</w:t>
      </w:r>
    </w:p>
    <w:p w:rsidR="00375BE7" w:rsidRPr="00CA0FF4" w:rsidRDefault="00375BE7" w:rsidP="00CA0FF4">
      <w:pPr>
        <w:pStyle w:val="Tekstpodstawowy2"/>
        <w:spacing w:before="0"/>
        <w:rPr>
          <w:sz w:val="23"/>
          <w:szCs w:val="23"/>
        </w:rPr>
      </w:pPr>
    </w:p>
    <w:p w:rsidR="00187C84" w:rsidRDefault="00187C84" w:rsidP="00CA0FF4">
      <w:pPr>
        <w:pStyle w:val="Tekstpodstawowy2"/>
        <w:spacing w:before="0"/>
        <w:rPr>
          <w:sz w:val="22"/>
          <w:szCs w:val="22"/>
        </w:rPr>
      </w:pPr>
    </w:p>
    <w:p w:rsidR="00371CAC" w:rsidRPr="004E146A" w:rsidRDefault="00371CAC" w:rsidP="00CA0FF4">
      <w:pPr>
        <w:pStyle w:val="Tekstpodstawowy2"/>
        <w:numPr>
          <w:ilvl w:val="0"/>
          <w:numId w:val="16"/>
        </w:numPr>
        <w:spacing w:before="0"/>
        <w:ind w:left="426"/>
        <w:rPr>
          <w:sz w:val="22"/>
          <w:szCs w:val="22"/>
        </w:rPr>
      </w:pPr>
      <w:r w:rsidRPr="009D4E22">
        <w:rPr>
          <w:snapToGrid w:val="0"/>
          <w:sz w:val="23"/>
          <w:szCs w:val="23"/>
        </w:rPr>
        <w:t xml:space="preserve">Cena oferty została obliczona zgodnie z zapisami Specyfikacji Istotnych Warunków Zamówienia, </w:t>
      </w:r>
      <w:r w:rsidRPr="004E146A">
        <w:rPr>
          <w:spacing w:val="-4"/>
          <w:sz w:val="23"/>
          <w:szCs w:val="23"/>
        </w:rPr>
        <w:t>„Szczegółowym opisem przedmiotu zamówienia”  przedstawionym w załączniku nr 1 do SIWZ.</w:t>
      </w:r>
    </w:p>
    <w:p w:rsidR="00371CAC" w:rsidRPr="004E146A" w:rsidRDefault="00EA1E71" w:rsidP="00CA0FF4">
      <w:pPr>
        <w:pStyle w:val="Tekstpodstawowy2"/>
        <w:numPr>
          <w:ilvl w:val="0"/>
          <w:numId w:val="16"/>
        </w:numPr>
        <w:spacing w:before="0"/>
        <w:ind w:left="426"/>
        <w:rPr>
          <w:sz w:val="22"/>
          <w:szCs w:val="22"/>
        </w:rPr>
      </w:pPr>
      <w:r w:rsidRPr="004E146A">
        <w:rPr>
          <w:sz w:val="22"/>
          <w:szCs w:val="22"/>
        </w:rPr>
        <w:t xml:space="preserve">Oświadczam, że uważam się za związanego(ą) niniejszą ofertą przez okres wskazany </w:t>
      </w:r>
      <w:r w:rsidRPr="004E146A">
        <w:rPr>
          <w:sz w:val="22"/>
          <w:szCs w:val="22"/>
        </w:rPr>
        <w:br/>
        <w:t>przez Zamawiającego w SIWZ.</w:t>
      </w:r>
    </w:p>
    <w:p w:rsidR="00187C84" w:rsidRPr="004E146A" w:rsidRDefault="00EA1E71" w:rsidP="00CA0FF4">
      <w:pPr>
        <w:pStyle w:val="Tekstpodstawowy2"/>
        <w:numPr>
          <w:ilvl w:val="0"/>
          <w:numId w:val="16"/>
        </w:numPr>
        <w:spacing w:before="0"/>
        <w:ind w:left="426"/>
        <w:rPr>
          <w:sz w:val="22"/>
          <w:szCs w:val="22"/>
        </w:rPr>
      </w:pPr>
      <w:r w:rsidRPr="004E146A">
        <w:rPr>
          <w:sz w:val="22"/>
          <w:szCs w:val="22"/>
        </w:rPr>
        <w:t xml:space="preserve">Oświadczam, że zapoznałem(am) się z SIWZ udostępnioną przez Zamawiającego i nie wnoszę </w:t>
      </w:r>
      <w:r w:rsidR="00A80192" w:rsidRPr="004E146A">
        <w:rPr>
          <w:sz w:val="22"/>
          <w:szCs w:val="22"/>
        </w:rPr>
        <w:br/>
      </w:r>
      <w:r w:rsidRPr="004E146A">
        <w:rPr>
          <w:sz w:val="22"/>
          <w:szCs w:val="22"/>
        </w:rPr>
        <w:t>do niej żadnych zastrzeżeń</w:t>
      </w:r>
      <w:r w:rsidRPr="004E146A">
        <w:rPr>
          <w:snapToGrid w:val="0"/>
          <w:sz w:val="22"/>
          <w:szCs w:val="22"/>
          <w:highlight w:val="white"/>
        </w:rPr>
        <w:t xml:space="preserve"> oraz potwierdzam uzyskanie niezbędne informacje do przygotowania oferty.</w:t>
      </w:r>
    </w:p>
    <w:p w:rsidR="00187C84" w:rsidRPr="004E146A" w:rsidRDefault="000C0925" w:rsidP="00CA0FF4">
      <w:pPr>
        <w:pStyle w:val="Tekstpodstawowy2"/>
        <w:numPr>
          <w:ilvl w:val="0"/>
          <w:numId w:val="16"/>
        </w:numPr>
        <w:spacing w:before="0"/>
        <w:ind w:left="426"/>
        <w:rPr>
          <w:sz w:val="22"/>
          <w:szCs w:val="22"/>
        </w:rPr>
      </w:pPr>
      <w:r w:rsidRPr="004E146A">
        <w:rPr>
          <w:sz w:val="23"/>
          <w:szCs w:val="23"/>
        </w:rPr>
        <w:t xml:space="preserve">Oświadczam, że jestem  małym / średnim / dużym przedsiębiorcą </w:t>
      </w:r>
      <w:r w:rsidRPr="004E146A">
        <w:rPr>
          <w:sz w:val="23"/>
          <w:szCs w:val="23"/>
          <w:vertAlign w:val="superscript"/>
        </w:rPr>
        <w:t>*)</w:t>
      </w:r>
    </w:p>
    <w:p w:rsidR="00187C84" w:rsidRPr="004E146A" w:rsidRDefault="00EA1E71" w:rsidP="00CA0FF4">
      <w:pPr>
        <w:pStyle w:val="Tekstpodstawowy2"/>
        <w:numPr>
          <w:ilvl w:val="0"/>
          <w:numId w:val="16"/>
        </w:numPr>
        <w:spacing w:before="0"/>
        <w:ind w:left="426"/>
        <w:rPr>
          <w:sz w:val="22"/>
          <w:szCs w:val="22"/>
        </w:rPr>
      </w:pPr>
      <w:r w:rsidRPr="004E146A">
        <w:rPr>
          <w:sz w:val="22"/>
          <w:szCs w:val="22"/>
        </w:rPr>
        <w:t>W przypadku wyboru mojej oferty zobowiązuję się do podpisania umowy zgodnie</w:t>
      </w:r>
      <w:r w:rsidRPr="004E146A">
        <w:rPr>
          <w:sz w:val="22"/>
          <w:szCs w:val="22"/>
        </w:rPr>
        <w:br/>
      </w:r>
      <w:r w:rsidR="00132DFC" w:rsidRPr="004E146A">
        <w:rPr>
          <w:sz w:val="22"/>
          <w:szCs w:val="22"/>
        </w:rPr>
        <w:t xml:space="preserve">z istotnymi postanowieniami </w:t>
      </w:r>
      <w:r w:rsidRPr="004E146A">
        <w:rPr>
          <w:sz w:val="22"/>
          <w:szCs w:val="22"/>
        </w:rPr>
        <w:t>umowy stanowiącym</w:t>
      </w:r>
      <w:r w:rsidR="00132DFC" w:rsidRPr="004E146A">
        <w:rPr>
          <w:sz w:val="22"/>
          <w:szCs w:val="22"/>
        </w:rPr>
        <w:t>i</w:t>
      </w:r>
      <w:r w:rsidRPr="004E146A">
        <w:rPr>
          <w:sz w:val="22"/>
          <w:szCs w:val="22"/>
        </w:rPr>
        <w:t xml:space="preserve"> załącznik nr </w:t>
      </w:r>
      <w:r w:rsidR="00F31285" w:rsidRPr="004E146A">
        <w:rPr>
          <w:sz w:val="22"/>
          <w:szCs w:val="22"/>
        </w:rPr>
        <w:t>5</w:t>
      </w:r>
      <w:r w:rsidR="00371CAC" w:rsidRPr="004E146A">
        <w:rPr>
          <w:sz w:val="22"/>
          <w:szCs w:val="22"/>
        </w:rPr>
        <w:t>A/</w:t>
      </w:r>
      <w:r w:rsidR="00F31285" w:rsidRPr="004E146A">
        <w:rPr>
          <w:sz w:val="22"/>
          <w:szCs w:val="22"/>
        </w:rPr>
        <w:t>5</w:t>
      </w:r>
      <w:r w:rsidR="00371CAC" w:rsidRPr="004E146A">
        <w:rPr>
          <w:sz w:val="22"/>
          <w:szCs w:val="22"/>
        </w:rPr>
        <w:t>B</w:t>
      </w:r>
      <w:r w:rsidRPr="004E146A">
        <w:rPr>
          <w:sz w:val="22"/>
          <w:szCs w:val="22"/>
        </w:rPr>
        <w:t xml:space="preserve"> do SIWZ, z uwzględnieniem zaproponowanych danych ofertowych, w terminie i miejscu określonym przez Zamawiającego.</w:t>
      </w:r>
    </w:p>
    <w:p w:rsidR="00EA1E71" w:rsidRPr="00187C84" w:rsidRDefault="00EA1E71" w:rsidP="00CA0FF4">
      <w:pPr>
        <w:pStyle w:val="Tekstpodstawowy2"/>
        <w:numPr>
          <w:ilvl w:val="0"/>
          <w:numId w:val="16"/>
        </w:numPr>
        <w:spacing w:before="0"/>
        <w:ind w:left="426"/>
        <w:rPr>
          <w:sz w:val="22"/>
          <w:szCs w:val="22"/>
        </w:rPr>
      </w:pPr>
      <w:r w:rsidRPr="004E146A">
        <w:rPr>
          <w:sz w:val="22"/>
          <w:szCs w:val="22"/>
        </w:rPr>
        <w:t>Oświadczamy, że zamówienie wykonamy bez udziału podwykonawców / z udziałem podwykonawców</w:t>
      </w:r>
      <w:r w:rsidRPr="00187C84">
        <w:rPr>
          <w:sz w:val="22"/>
          <w:szCs w:val="22"/>
        </w:rPr>
        <w:t xml:space="preserve"> w następujących obszarach zamówienia</w:t>
      </w:r>
      <w:r w:rsidRPr="00187C84">
        <w:rPr>
          <w:sz w:val="22"/>
          <w:szCs w:val="22"/>
          <w:vertAlign w:val="superscript"/>
        </w:rPr>
        <w:t>*</w:t>
      </w:r>
      <w:r w:rsidR="00BC04F9" w:rsidRPr="00187C84">
        <w:rPr>
          <w:sz w:val="22"/>
          <w:szCs w:val="22"/>
          <w:vertAlign w:val="superscript"/>
        </w:rPr>
        <w:t>)</w:t>
      </w:r>
      <w:r w:rsidRPr="00187C84">
        <w:rPr>
          <w:sz w:val="22"/>
          <w:szCs w:val="22"/>
        </w:rPr>
        <w:t>: ......................................................... .</w:t>
      </w:r>
    </w:p>
    <w:p w:rsidR="00EA1E71" w:rsidRPr="00187C84" w:rsidRDefault="00EA1E71" w:rsidP="00CA0FF4">
      <w:pPr>
        <w:pStyle w:val="Trescnumwcieta"/>
        <w:numPr>
          <w:ilvl w:val="0"/>
          <w:numId w:val="16"/>
        </w:numPr>
        <w:spacing w:after="0" w:line="240" w:lineRule="auto"/>
        <w:ind w:left="426"/>
        <w:rPr>
          <w:sz w:val="22"/>
          <w:szCs w:val="22"/>
        </w:rPr>
      </w:pPr>
      <w:r w:rsidRPr="00187C84">
        <w:rPr>
          <w:bCs/>
          <w:sz w:val="22"/>
          <w:szCs w:val="22"/>
        </w:rPr>
        <w:t>Oświadczamy</w:t>
      </w:r>
      <w:r w:rsidRPr="00187C84">
        <w:rPr>
          <w:sz w:val="22"/>
          <w:szCs w:val="22"/>
        </w:rPr>
        <w:t>, że sposób reprezentacji spółki/konsorcjum</w:t>
      </w:r>
      <w:r w:rsidRPr="00187C84">
        <w:rPr>
          <w:sz w:val="22"/>
          <w:szCs w:val="22"/>
          <w:vertAlign w:val="superscript"/>
        </w:rPr>
        <w:t>*</w:t>
      </w:r>
      <w:r w:rsidR="00BC04F9" w:rsidRPr="00187C84">
        <w:rPr>
          <w:sz w:val="22"/>
          <w:szCs w:val="22"/>
          <w:vertAlign w:val="superscript"/>
        </w:rPr>
        <w:t>)</w:t>
      </w:r>
      <w:r w:rsidRPr="00187C84">
        <w:rPr>
          <w:sz w:val="22"/>
          <w:szCs w:val="22"/>
        </w:rPr>
        <w:t xml:space="preserve"> dla potrzeb niniejszego zamówienia </w:t>
      </w:r>
      <w:r w:rsidRPr="00187C84">
        <w:rPr>
          <w:sz w:val="22"/>
          <w:szCs w:val="22"/>
        </w:rPr>
        <w:br/>
        <w:t>jest następujący (</w:t>
      </w:r>
      <w:r w:rsidRPr="00187C84">
        <w:rPr>
          <w:i/>
          <w:sz w:val="22"/>
          <w:szCs w:val="22"/>
        </w:rPr>
        <w:t xml:space="preserve">Wypełniają jedynie przedsiębiorcy składający wspólną ofertę - spółki cywilne </w:t>
      </w:r>
      <w:r w:rsidR="00A80192" w:rsidRPr="00187C84">
        <w:rPr>
          <w:i/>
          <w:sz w:val="22"/>
          <w:szCs w:val="22"/>
        </w:rPr>
        <w:br/>
      </w:r>
      <w:r w:rsidRPr="00187C84">
        <w:rPr>
          <w:i/>
          <w:sz w:val="22"/>
          <w:szCs w:val="22"/>
        </w:rPr>
        <w:t>lub konsorcja</w:t>
      </w:r>
      <w:r w:rsidRPr="00187C84">
        <w:rPr>
          <w:sz w:val="22"/>
          <w:szCs w:val="22"/>
        </w:rPr>
        <w:t>): .................................................................................................................................. .</w:t>
      </w:r>
    </w:p>
    <w:p w:rsidR="00EA1E71" w:rsidRPr="002E7F31" w:rsidRDefault="002E7F31" w:rsidP="00CA0FF4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Załączniki do oferty:</w:t>
      </w:r>
    </w:p>
    <w:p w:rsidR="00EA1E71" w:rsidRPr="002E7F31" w:rsidRDefault="00EA1E71" w:rsidP="00032FED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032FED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431947" w:rsidRPr="002E7F31" w:rsidRDefault="00EA1E71" w:rsidP="00032FED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032FED">
      <w:pPr>
        <w:ind w:left="360"/>
        <w:jc w:val="both"/>
        <w:rPr>
          <w:sz w:val="22"/>
          <w:szCs w:val="22"/>
        </w:rPr>
      </w:pPr>
      <w:r w:rsidRPr="002E7F31">
        <w:rPr>
          <w:sz w:val="22"/>
          <w:szCs w:val="22"/>
        </w:rPr>
        <w:t>(...)</w:t>
      </w:r>
    </w:p>
    <w:p w:rsidR="00EA1E71" w:rsidRPr="0077555B" w:rsidRDefault="00EA1E71" w:rsidP="00032FED">
      <w:pPr>
        <w:rPr>
          <w:sz w:val="23"/>
          <w:szCs w:val="23"/>
        </w:rPr>
      </w:pPr>
      <w:r w:rsidRPr="0077555B">
        <w:rPr>
          <w:sz w:val="23"/>
          <w:szCs w:val="23"/>
        </w:rPr>
        <w:t>.................................., dn. ....................201</w:t>
      </w:r>
      <w:r w:rsidR="00425E96">
        <w:rPr>
          <w:sz w:val="23"/>
          <w:szCs w:val="23"/>
        </w:rPr>
        <w:t>7</w:t>
      </w:r>
      <w:r w:rsidRPr="0077555B">
        <w:rPr>
          <w:sz w:val="23"/>
          <w:szCs w:val="23"/>
        </w:rPr>
        <w:t xml:space="preserve"> roku</w:t>
      </w:r>
    </w:p>
    <w:p w:rsidR="00924657" w:rsidRPr="0077555B" w:rsidRDefault="00924657" w:rsidP="00032FED">
      <w:pPr>
        <w:rPr>
          <w:sz w:val="23"/>
          <w:szCs w:val="23"/>
        </w:rPr>
      </w:pPr>
    </w:p>
    <w:p w:rsidR="00EA1E71" w:rsidRPr="0077555B" w:rsidRDefault="00EA1E71" w:rsidP="00032FED">
      <w:pPr>
        <w:ind w:left="5400"/>
        <w:jc w:val="center"/>
        <w:rPr>
          <w:sz w:val="23"/>
          <w:szCs w:val="23"/>
        </w:rPr>
      </w:pPr>
      <w:r w:rsidRPr="0077555B">
        <w:rPr>
          <w:sz w:val="23"/>
          <w:szCs w:val="23"/>
        </w:rPr>
        <w:t>.........</w:t>
      </w:r>
      <w:r w:rsidR="00924657" w:rsidRPr="0077555B">
        <w:rPr>
          <w:sz w:val="23"/>
          <w:szCs w:val="23"/>
        </w:rPr>
        <w:t>..............</w:t>
      </w:r>
      <w:r w:rsidRPr="0077555B">
        <w:rPr>
          <w:sz w:val="23"/>
          <w:szCs w:val="23"/>
        </w:rPr>
        <w:t>.................................................</w:t>
      </w:r>
    </w:p>
    <w:p w:rsidR="00EA1E71" w:rsidRPr="002E7F31" w:rsidRDefault="00EA1E71" w:rsidP="00032FED">
      <w:pPr>
        <w:ind w:left="5400"/>
        <w:jc w:val="center"/>
        <w:rPr>
          <w:sz w:val="18"/>
          <w:szCs w:val="18"/>
          <w:vertAlign w:val="superscript"/>
        </w:rPr>
      </w:pPr>
      <w:r w:rsidRPr="002E7F31">
        <w:rPr>
          <w:sz w:val="18"/>
          <w:szCs w:val="18"/>
          <w:vertAlign w:val="superscript"/>
        </w:rPr>
        <w:t>(podpis i pieczęć upoważnionego</w:t>
      </w:r>
      <w:r w:rsidR="00924657" w:rsidRPr="002E7F31">
        <w:rPr>
          <w:sz w:val="18"/>
          <w:szCs w:val="18"/>
          <w:vertAlign w:val="superscript"/>
        </w:rPr>
        <w:t xml:space="preserve"> </w:t>
      </w:r>
      <w:r w:rsidRPr="002E7F31">
        <w:rPr>
          <w:sz w:val="18"/>
          <w:szCs w:val="18"/>
          <w:vertAlign w:val="superscript"/>
        </w:rPr>
        <w:t>przedstawiciela  Wykonawcy)</w:t>
      </w:r>
    </w:p>
    <w:p w:rsidR="006B6D47" w:rsidRDefault="00EA1E71" w:rsidP="00032FED">
      <w:pPr>
        <w:pStyle w:val="Trenum"/>
        <w:numPr>
          <w:ilvl w:val="0"/>
          <w:numId w:val="0"/>
        </w:numPr>
        <w:spacing w:after="0" w:line="240" w:lineRule="auto"/>
        <w:ind w:left="567" w:hanging="567"/>
        <w:jc w:val="left"/>
        <w:rPr>
          <w:sz w:val="23"/>
          <w:szCs w:val="23"/>
        </w:rPr>
      </w:pPr>
      <w:r w:rsidRPr="0077555B">
        <w:rPr>
          <w:sz w:val="18"/>
          <w:szCs w:val="18"/>
          <w:vertAlign w:val="superscript"/>
        </w:rPr>
        <w:t>*)</w:t>
      </w:r>
      <w:r w:rsidRPr="0077555B">
        <w:rPr>
          <w:i/>
          <w:iCs/>
          <w:sz w:val="18"/>
          <w:szCs w:val="18"/>
        </w:rPr>
        <w:t>niepotrzebne skreślić</w:t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FC1CF4">
        <w:rPr>
          <w:sz w:val="23"/>
          <w:szCs w:val="23"/>
        </w:rPr>
        <w:br w:type="page"/>
      </w:r>
    </w:p>
    <w:p w:rsidR="005B0D7F" w:rsidRPr="00E06DC5" w:rsidRDefault="005B0D7F" w:rsidP="005B0D7F">
      <w:pPr>
        <w:spacing w:line="276" w:lineRule="auto"/>
        <w:jc w:val="right"/>
        <w:rPr>
          <w:b/>
          <w:sz w:val="23"/>
          <w:szCs w:val="23"/>
        </w:rPr>
      </w:pPr>
      <w:r w:rsidRPr="00E06DC5">
        <w:rPr>
          <w:b/>
          <w:sz w:val="23"/>
          <w:szCs w:val="23"/>
        </w:rPr>
        <w:t xml:space="preserve">Załącznik nr  </w:t>
      </w:r>
      <w:r w:rsidR="00371CAC">
        <w:rPr>
          <w:b/>
          <w:sz w:val="23"/>
          <w:szCs w:val="23"/>
        </w:rPr>
        <w:t>4</w:t>
      </w:r>
      <w:r w:rsidRPr="00E06DC5">
        <w:rPr>
          <w:b/>
          <w:sz w:val="23"/>
          <w:szCs w:val="23"/>
        </w:rPr>
        <w:t xml:space="preserve">  do SIWZ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sz w:val="23"/>
          <w:szCs w:val="23"/>
        </w:rPr>
        <w:t xml:space="preserve"> </w:t>
      </w:r>
      <w:r w:rsidRPr="00E06DC5">
        <w:rPr>
          <w:b/>
          <w:bCs/>
          <w:sz w:val="23"/>
          <w:szCs w:val="23"/>
        </w:rPr>
        <w:t>LISTA PODMIOTÓW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bCs/>
          <w:sz w:val="23"/>
          <w:szCs w:val="23"/>
        </w:rPr>
        <w:t>NALEŻĄCYCH DO TEJ SAMEJ GRUPY KAPITAŁOWEJ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 xml:space="preserve">Nazwa i adres Wykonawcy: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</w:t>
      </w:r>
    </w:p>
    <w:p w:rsidR="005B0D7F" w:rsidRPr="00293449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293449">
        <w:rPr>
          <w:sz w:val="23"/>
          <w:szCs w:val="23"/>
        </w:rPr>
        <w:t>………………………………………………………………………………………………</w:t>
      </w:r>
      <w:r>
        <w:rPr>
          <w:sz w:val="23"/>
          <w:szCs w:val="23"/>
        </w:rPr>
        <w:t>…………….</w:t>
      </w:r>
    </w:p>
    <w:p w:rsidR="005B0D7F" w:rsidRPr="00D72373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D72373">
        <w:rPr>
          <w:sz w:val="23"/>
          <w:szCs w:val="23"/>
        </w:rPr>
        <w:t>Przystępując do udziału w przetargu nieograniczonym na</w:t>
      </w:r>
      <w:r w:rsidRPr="00D72373">
        <w:rPr>
          <w:b/>
          <w:sz w:val="23"/>
          <w:szCs w:val="23"/>
        </w:rPr>
        <w:t xml:space="preserve"> </w:t>
      </w:r>
      <w:r w:rsidR="00371CAC" w:rsidRPr="00A46EE5">
        <w:rPr>
          <w:b/>
          <w:sz w:val="22"/>
          <w:szCs w:val="22"/>
        </w:rPr>
        <w:t>usługi wsparcia tec</w:t>
      </w:r>
      <w:r w:rsidR="00371CAC" w:rsidRPr="00A46EE5">
        <w:rPr>
          <w:b/>
          <w:bCs/>
          <w:sz w:val="22"/>
          <w:szCs w:val="22"/>
        </w:rPr>
        <w:t xml:space="preserve">hnicznego </w:t>
      </w:r>
      <w:r w:rsidR="00371CAC">
        <w:rPr>
          <w:b/>
          <w:bCs/>
          <w:sz w:val="22"/>
          <w:szCs w:val="22"/>
        </w:rPr>
        <w:br/>
      </w:r>
      <w:r w:rsidR="00371CAC" w:rsidRPr="00A46EE5">
        <w:rPr>
          <w:b/>
          <w:bCs/>
          <w:sz w:val="22"/>
          <w:szCs w:val="22"/>
        </w:rPr>
        <w:t xml:space="preserve">oraz konserwacji i aktualizacji dla dedykowanych systemów informatycznych użytkowanych </w:t>
      </w:r>
      <w:r w:rsidR="00371CAC">
        <w:rPr>
          <w:b/>
          <w:bCs/>
          <w:sz w:val="22"/>
          <w:szCs w:val="22"/>
        </w:rPr>
        <w:br/>
      </w:r>
      <w:r w:rsidR="00371CAC" w:rsidRPr="00A46EE5">
        <w:rPr>
          <w:b/>
          <w:bCs/>
          <w:sz w:val="22"/>
          <w:szCs w:val="22"/>
        </w:rPr>
        <w:t>w Biurze GIODO</w:t>
      </w:r>
      <w:r w:rsidRPr="00D72373">
        <w:rPr>
          <w:sz w:val="23"/>
          <w:szCs w:val="23"/>
        </w:rPr>
        <w:t xml:space="preserve">, oświadczam, że podmiot który reprezentuję: </w:t>
      </w:r>
    </w:p>
    <w:p w:rsidR="005B0D7F" w:rsidRPr="0021675E" w:rsidRDefault="005B0D7F" w:rsidP="004E146A">
      <w:pPr>
        <w:pStyle w:val="Tekstpodstawowy2"/>
        <w:numPr>
          <w:ilvl w:val="0"/>
          <w:numId w:val="13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A119AD">
        <w:rPr>
          <w:sz w:val="23"/>
          <w:szCs w:val="23"/>
        </w:rPr>
        <w:t xml:space="preserve">nie należy do grupy kapitałowej, o której mowa w art. 24 ust 1 pkt 23) ustawy z dnia 29.01.2004 r. </w:t>
      </w:r>
      <w:r w:rsidRPr="0021675E">
        <w:rPr>
          <w:sz w:val="23"/>
          <w:szCs w:val="23"/>
        </w:rPr>
        <w:t xml:space="preserve">– Prawo zamówień publicznych </w:t>
      </w:r>
      <w:r w:rsidR="00DA6372" w:rsidRPr="0021675E">
        <w:rPr>
          <w:sz w:val="23"/>
          <w:szCs w:val="23"/>
        </w:rPr>
        <w:t>(t.j. Dz. U. z 2017 poz. 1579</w:t>
      </w:r>
      <w:r w:rsidR="00F31285" w:rsidRPr="00F31285">
        <w:rPr>
          <w:sz w:val="22"/>
          <w:szCs w:val="22"/>
        </w:rPr>
        <w:t xml:space="preserve"> </w:t>
      </w:r>
      <w:r w:rsidR="00F31285">
        <w:rPr>
          <w:sz w:val="22"/>
          <w:szCs w:val="22"/>
        </w:rPr>
        <w:t>ze zm.</w:t>
      </w:r>
      <w:r w:rsidR="00DA6372" w:rsidRPr="0021675E">
        <w:rPr>
          <w:sz w:val="23"/>
          <w:szCs w:val="23"/>
        </w:rPr>
        <w:t xml:space="preserve">) </w:t>
      </w:r>
      <w:r w:rsidRPr="0021675E">
        <w:rPr>
          <w:sz w:val="23"/>
          <w:szCs w:val="23"/>
        </w:rPr>
        <w:t xml:space="preserve">* </w:t>
      </w:r>
    </w:p>
    <w:p w:rsidR="005B0D7F" w:rsidRPr="0021675E" w:rsidRDefault="005B0D7F" w:rsidP="005B0D7F">
      <w:pPr>
        <w:pStyle w:val="Tekstpodstawowy2"/>
        <w:spacing w:before="0" w:line="276" w:lineRule="auto"/>
        <w:ind w:left="360"/>
        <w:rPr>
          <w:sz w:val="23"/>
          <w:szCs w:val="23"/>
        </w:rPr>
      </w:pPr>
    </w:p>
    <w:p w:rsidR="005B0D7F" w:rsidRPr="00A119AD" w:rsidRDefault="005B0D7F" w:rsidP="004E146A">
      <w:pPr>
        <w:pStyle w:val="Tekstpodstawowy2"/>
        <w:numPr>
          <w:ilvl w:val="0"/>
          <w:numId w:val="13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21675E">
        <w:rPr>
          <w:sz w:val="23"/>
          <w:szCs w:val="23"/>
        </w:rPr>
        <w:t xml:space="preserve">należy do grupy kapitałowej, o której mowa w art. 24 ust 1 pkt 23) ustawy z dnia 29.01.2004 r. – Prawo zamówień publicznych </w:t>
      </w:r>
      <w:r w:rsidR="00DA6372" w:rsidRPr="0021675E">
        <w:rPr>
          <w:sz w:val="23"/>
          <w:szCs w:val="23"/>
        </w:rPr>
        <w:t>(t.j. Dz. U. z 2017 poz. 1579</w:t>
      </w:r>
      <w:r w:rsidR="00F31285" w:rsidRPr="00F31285">
        <w:rPr>
          <w:sz w:val="22"/>
          <w:szCs w:val="22"/>
        </w:rPr>
        <w:t xml:space="preserve"> </w:t>
      </w:r>
      <w:r w:rsidR="00F31285">
        <w:rPr>
          <w:sz w:val="22"/>
          <w:szCs w:val="22"/>
        </w:rPr>
        <w:t>ze zm.</w:t>
      </w:r>
      <w:r w:rsidR="00DA6372" w:rsidRPr="0021675E">
        <w:rPr>
          <w:sz w:val="23"/>
          <w:szCs w:val="23"/>
        </w:rPr>
        <w:t xml:space="preserve">) </w:t>
      </w:r>
      <w:r w:rsidRPr="0021675E">
        <w:rPr>
          <w:sz w:val="23"/>
          <w:szCs w:val="23"/>
        </w:rPr>
        <w:t>w której skład wchodzą poniższe</w:t>
      </w:r>
      <w:r w:rsidRPr="00A119AD">
        <w:rPr>
          <w:sz w:val="23"/>
          <w:szCs w:val="23"/>
        </w:rPr>
        <w:t xml:space="preserve"> podmioty</w:t>
      </w:r>
      <w:r w:rsidR="007335FE">
        <w:rPr>
          <w:sz w:val="23"/>
          <w:szCs w:val="23"/>
        </w:rPr>
        <w:t>, biorące udział w niniejszym postępowaniu</w:t>
      </w:r>
      <w:r w:rsidRPr="00A119AD">
        <w:rPr>
          <w:sz w:val="23"/>
          <w:szCs w:val="23"/>
        </w:rPr>
        <w:t xml:space="preserve">*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2)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3)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4) ………</w:t>
      </w:r>
      <w:r>
        <w:rPr>
          <w:sz w:val="23"/>
          <w:szCs w:val="23"/>
        </w:rPr>
        <w:t>………………………………………………………………………………………………….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5)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6)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7) …………………………………………………………</w:t>
      </w:r>
      <w:r>
        <w:rPr>
          <w:sz w:val="23"/>
          <w:szCs w:val="23"/>
        </w:rPr>
        <w:t>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8)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9)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10) …………………………………………………………………………………………</w:t>
      </w:r>
      <w:r>
        <w:rPr>
          <w:sz w:val="23"/>
          <w:szCs w:val="23"/>
        </w:rPr>
        <w:t>……………...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.................................., dn. ....................201</w:t>
      </w:r>
      <w:r w:rsidR="00301796">
        <w:rPr>
          <w:sz w:val="23"/>
          <w:szCs w:val="23"/>
        </w:rPr>
        <w:t>7</w:t>
      </w:r>
      <w:r w:rsidRPr="00E06DC5">
        <w:rPr>
          <w:sz w:val="23"/>
          <w:szCs w:val="23"/>
        </w:rPr>
        <w:t xml:space="preserve"> roku</w:t>
      </w: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</w:t>
      </w: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  <w:vertAlign w:val="superscript"/>
        </w:rPr>
      </w:pPr>
      <w:r w:rsidRPr="00E06DC5">
        <w:rPr>
          <w:sz w:val="23"/>
          <w:szCs w:val="23"/>
          <w:vertAlign w:val="superscript"/>
        </w:rPr>
        <w:t>(podpis i pieczęć upoważnionego przedstawiciela  Wykonawcy)</w:t>
      </w:r>
    </w:p>
    <w:p w:rsidR="005B0D7F" w:rsidRPr="00E06DC5" w:rsidRDefault="005B0D7F" w:rsidP="005B0D7F">
      <w:pPr>
        <w:spacing w:line="276" w:lineRule="auto"/>
        <w:jc w:val="both"/>
        <w:rPr>
          <w:sz w:val="23"/>
          <w:szCs w:val="23"/>
          <w:vertAlign w:val="superscript"/>
        </w:rPr>
      </w:pPr>
    </w:p>
    <w:p w:rsidR="005B0D7F" w:rsidRPr="00E06DC5" w:rsidRDefault="005B0D7F" w:rsidP="00CB7D25">
      <w:pPr>
        <w:pStyle w:val="Trenum"/>
        <w:numPr>
          <w:ilvl w:val="0"/>
          <w:numId w:val="0"/>
        </w:numPr>
        <w:spacing w:after="0" w:line="276" w:lineRule="auto"/>
        <w:ind w:left="567" w:hanging="567"/>
        <w:jc w:val="left"/>
        <w:rPr>
          <w:sz w:val="18"/>
          <w:szCs w:val="18"/>
        </w:rPr>
      </w:pPr>
      <w:r w:rsidRPr="00E06DC5">
        <w:rPr>
          <w:sz w:val="18"/>
          <w:szCs w:val="18"/>
          <w:vertAlign w:val="superscript"/>
        </w:rPr>
        <w:t>*)</w:t>
      </w:r>
      <w:r w:rsidRPr="00E06DC5">
        <w:rPr>
          <w:i/>
          <w:iCs/>
          <w:sz w:val="18"/>
          <w:szCs w:val="18"/>
        </w:rPr>
        <w:t>niepotrzebne skreślić</w:t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</w:p>
    <w:p w:rsidR="005B0D7F" w:rsidRPr="00E06DC5" w:rsidRDefault="005B0D7F" w:rsidP="005B0D7F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</w:p>
    <w:p w:rsidR="005B0D7F" w:rsidRPr="00FC1CF4" w:rsidRDefault="005B0D7F" w:rsidP="00A119AD">
      <w:pPr>
        <w:pStyle w:val="Tekstpodstawowy"/>
        <w:tabs>
          <w:tab w:val="left" w:leader="dot" w:pos="9072"/>
        </w:tabs>
        <w:spacing w:line="276" w:lineRule="auto"/>
        <w:rPr>
          <w:sz w:val="23"/>
          <w:szCs w:val="23"/>
        </w:rPr>
      </w:pPr>
    </w:p>
    <w:p w:rsidR="005B0D7F" w:rsidRDefault="005B0D7F" w:rsidP="002C1ACA">
      <w:pPr>
        <w:pStyle w:val="Tekstpodstawowy"/>
        <w:spacing w:line="276" w:lineRule="auto"/>
        <w:jc w:val="right"/>
        <w:rPr>
          <w:b w:val="0"/>
        </w:rPr>
      </w:pPr>
    </w:p>
    <w:p w:rsidR="00CB7D25" w:rsidRPr="007B7066" w:rsidRDefault="00CB7D25" w:rsidP="007B7066">
      <w:pPr>
        <w:pStyle w:val="Tekstpodstawowy"/>
        <w:rPr>
          <w:b w:val="0"/>
          <w:sz w:val="23"/>
          <w:szCs w:val="23"/>
        </w:rPr>
      </w:pPr>
    </w:p>
    <w:sectPr w:rsidR="00CB7D25" w:rsidRPr="007B7066" w:rsidSect="00B80E07">
      <w:footerReference w:type="even" r:id="rId8"/>
      <w:footerReference w:type="default" r:id="rId9"/>
      <w:pgSz w:w="11907" w:h="16840" w:code="9"/>
      <w:pgMar w:top="426" w:right="1106" w:bottom="851" w:left="1259" w:header="0" w:footer="567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772" w:rsidRDefault="00244772">
      <w:r>
        <w:separator/>
      </w:r>
    </w:p>
  </w:endnote>
  <w:endnote w:type="continuationSeparator" w:id="0">
    <w:p w:rsidR="00244772" w:rsidRDefault="00244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1B" w:rsidRDefault="00102846" w:rsidP="00140C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B011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011B">
      <w:rPr>
        <w:rStyle w:val="Numerstrony"/>
      </w:rPr>
      <w:t>1</w:t>
    </w:r>
    <w:r>
      <w:rPr>
        <w:rStyle w:val="Numerstrony"/>
      </w:rPr>
      <w:fldChar w:fldCharType="end"/>
    </w:r>
  </w:p>
  <w:p w:rsidR="003B011B" w:rsidRDefault="003B011B" w:rsidP="00EA1E71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1B" w:rsidRPr="00251758" w:rsidRDefault="003B011B" w:rsidP="007B7066">
    <w:pPr>
      <w:spacing w:line="276" w:lineRule="auto"/>
      <w:ind w:left="-426" w:right="360"/>
      <w:jc w:val="both"/>
      <w:rPr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772" w:rsidRDefault="00244772">
      <w:r>
        <w:separator/>
      </w:r>
    </w:p>
  </w:footnote>
  <w:footnote w:type="continuationSeparator" w:id="0">
    <w:p w:rsidR="00244772" w:rsidRDefault="00244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14"/>
    <w:multiLevelType w:val="multilevel"/>
    <w:tmpl w:val="00000014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5"/>
    <w:multiLevelType w:val="singleLevel"/>
    <w:tmpl w:val="00000015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>
    <w:nsid w:val="00000017"/>
    <w:multiLevelType w:val="singleLevel"/>
    <w:tmpl w:val="00000017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8">
    <w:nsid w:val="00000018"/>
    <w:multiLevelType w:val="multilevel"/>
    <w:tmpl w:val="2730A7A8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0000019"/>
    <w:multiLevelType w:val="singleLevel"/>
    <w:tmpl w:val="00000019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1">
    <w:nsid w:val="0000001E"/>
    <w:multiLevelType w:val="singleLevel"/>
    <w:tmpl w:val="0000001E"/>
    <w:name w:val="WW8Num42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b w:val="0"/>
        <w:i w:val="0"/>
      </w:rPr>
    </w:lvl>
  </w:abstractNum>
  <w:abstractNum w:abstractNumId="12">
    <w:nsid w:val="00000021"/>
    <w:multiLevelType w:val="multilevel"/>
    <w:tmpl w:val="4760B3B2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349404E"/>
    <w:multiLevelType w:val="hybridMultilevel"/>
    <w:tmpl w:val="9CF292A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83476A"/>
    <w:multiLevelType w:val="hybridMultilevel"/>
    <w:tmpl w:val="E74E3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CE5E0C"/>
    <w:multiLevelType w:val="multilevel"/>
    <w:tmpl w:val="EC84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9DB4B21"/>
    <w:multiLevelType w:val="hybridMultilevel"/>
    <w:tmpl w:val="3228A712"/>
    <w:lvl w:ilvl="0" w:tplc="2BC0B17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0B76559F"/>
    <w:multiLevelType w:val="multilevel"/>
    <w:tmpl w:val="1D3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DE12E4A"/>
    <w:multiLevelType w:val="hybridMultilevel"/>
    <w:tmpl w:val="0E9A7E4A"/>
    <w:lvl w:ilvl="0" w:tplc="426A2CD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0">
    <w:nsid w:val="107F7A59"/>
    <w:multiLevelType w:val="multilevel"/>
    <w:tmpl w:val="00000010"/>
    <w:name w:val="WW8Num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>
    <w:nsid w:val="158A018B"/>
    <w:multiLevelType w:val="multilevel"/>
    <w:tmpl w:val="E42619B0"/>
    <w:lvl w:ilvl="0">
      <w:start w:val="1"/>
      <w:numFmt w:val="decimal"/>
      <w:pStyle w:val="Trenu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5CD13E0"/>
    <w:multiLevelType w:val="hybridMultilevel"/>
    <w:tmpl w:val="FCF88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0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7096EF9"/>
    <w:multiLevelType w:val="hybridMultilevel"/>
    <w:tmpl w:val="448AF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E5420ED"/>
    <w:multiLevelType w:val="hybridMultilevel"/>
    <w:tmpl w:val="56242F16"/>
    <w:lvl w:ilvl="0" w:tplc="F3B27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C326FD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0EA584A"/>
    <w:multiLevelType w:val="hybridMultilevel"/>
    <w:tmpl w:val="189A3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2B23A40"/>
    <w:multiLevelType w:val="hybridMultilevel"/>
    <w:tmpl w:val="C49411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64580D"/>
    <w:multiLevelType w:val="hybridMultilevel"/>
    <w:tmpl w:val="2C481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EE124E"/>
    <w:multiLevelType w:val="hybridMultilevel"/>
    <w:tmpl w:val="29B0A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9F364E"/>
    <w:multiLevelType w:val="hybridMultilevel"/>
    <w:tmpl w:val="21C86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736910"/>
    <w:multiLevelType w:val="hybridMultilevel"/>
    <w:tmpl w:val="603E86C4"/>
    <w:lvl w:ilvl="0" w:tplc="A97ED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9E26FD"/>
    <w:multiLevelType w:val="hybridMultilevel"/>
    <w:tmpl w:val="FA94AF0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8E2073"/>
    <w:multiLevelType w:val="multilevel"/>
    <w:tmpl w:val="8D7C3E90"/>
    <w:lvl w:ilvl="0">
      <w:start w:val="1"/>
      <w:numFmt w:val="decimal"/>
      <w:pStyle w:val="Trescnumwcie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9F52DE8"/>
    <w:multiLevelType w:val="multilevel"/>
    <w:tmpl w:val="CC8229D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3C3C7755"/>
    <w:multiLevelType w:val="hybridMultilevel"/>
    <w:tmpl w:val="78165B8C"/>
    <w:name w:val="WW8Num442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D97A5A"/>
    <w:multiLevelType w:val="hybridMultilevel"/>
    <w:tmpl w:val="26EEE9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7170DBE"/>
    <w:multiLevelType w:val="hybridMultilevel"/>
    <w:tmpl w:val="DB92E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EB37AF"/>
    <w:multiLevelType w:val="hybridMultilevel"/>
    <w:tmpl w:val="B2C60756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4B2D72"/>
    <w:multiLevelType w:val="hybridMultilevel"/>
    <w:tmpl w:val="4B763C2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A8570D"/>
    <w:multiLevelType w:val="hybridMultilevel"/>
    <w:tmpl w:val="516029DA"/>
    <w:lvl w:ilvl="0" w:tplc="00000009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95C578C"/>
    <w:multiLevelType w:val="hybridMultilevel"/>
    <w:tmpl w:val="2014E0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DAA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CF31647"/>
    <w:multiLevelType w:val="hybridMultilevel"/>
    <w:tmpl w:val="C372A0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25762C1"/>
    <w:multiLevelType w:val="hybridMultilevel"/>
    <w:tmpl w:val="63681C8A"/>
    <w:lvl w:ilvl="0" w:tplc="6BB0BE5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>
    <w:nsid w:val="65C217CB"/>
    <w:multiLevelType w:val="hybridMultilevel"/>
    <w:tmpl w:val="D1FE8F3E"/>
    <w:lvl w:ilvl="0" w:tplc="FFFFFFFF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66DE17CE"/>
    <w:multiLevelType w:val="hybridMultilevel"/>
    <w:tmpl w:val="021C2348"/>
    <w:lvl w:ilvl="0" w:tplc="8D383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76"/>
        </w:tabs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96"/>
        </w:tabs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16"/>
        </w:tabs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36"/>
        </w:tabs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6"/>
        </w:tabs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6"/>
        </w:tabs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6"/>
        </w:tabs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6"/>
        </w:tabs>
        <w:ind w:left="6016" w:hanging="180"/>
      </w:pPr>
    </w:lvl>
  </w:abstractNum>
  <w:abstractNum w:abstractNumId="45">
    <w:nsid w:val="69D7352F"/>
    <w:multiLevelType w:val="multilevel"/>
    <w:tmpl w:val="6602D2D8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6">
    <w:nsid w:val="7CE2504D"/>
    <w:multiLevelType w:val="hybridMultilevel"/>
    <w:tmpl w:val="9D58B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968374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30327"/>
    <w:multiLevelType w:val="hybridMultilevel"/>
    <w:tmpl w:val="5644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FBE736B"/>
    <w:multiLevelType w:val="hybridMultilevel"/>
    <w:tmpl w:val="3D9AA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</w:num>
  <w:num w:numId="5">
    <w:abstractNumId w:val="21"/>
  </w:num>
  <w:num w:numId="6">
    <w:abstractNumId w:val="41"/>
  </w:num>
  <w:num w:numId="7">
    <w:abstractNumId w:val="30"/>
  </w:num>
  <w:num w:numId="8">
    <w:abstractNumId w:val="33"/>
  </w:num>
  <w:num w:numId="9">
    <w:abstractNumId w:val="45"/>
  </w:num>
  <w:num w:numId="10">
    <w:abstractNumId w:val="22"/>
  </w:num>
  <w:num w:numId="11">
    <w:abstractNumId w:val="39"/>
  </w:num>
  <w:num w:numId="12">
    <w:abstractNumId w:val="14"/>
  </w:num>
  <w:num w:numId="13">
    <w:abstractNumId w:val="47"/>
  </w:num>
  <w:num w:numId="14">
    <w:abstractNumId w:val="17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44"/>
  </w:num>
  <w:num w:numId="18">
    <w:abstractNumId w:val="4"/>
  </w:num>
  <w:num w:numId="19">
    <w:abstractNumId w:val="40"/>
  </w:num>
  <w:num w:numId="20">
    <w:abstractNumId w:val="16"/>
  </w:num>
  <w:num w:numId="21">
    <w:abstractNumId w:val="8"/>
  </w:num>
  <w:num w:numId="22">
    <w:abstractNumId w:val="2"/>
  </w:num>
  <w:num w:numId="23">
    <w:abstractNumId w:val="5"/>
  </w:num>
  <w:num w:numId="24">
    <w:abstractNumId w:val="6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28"/>
  </w:num>
  <w:num w:numId="30">
    <w:abstractNumId w:val="38"/>
  </w:num>
  <w:num w:numId="31">
    <w:abstractNumId w:val="34"/>
  </w:num>
  <w:num w:numId="32">
    <w:abstractNumId w:val="31"/>
  </w:num>
  <w:num w:numId="33">
    <w:abstractNumId w:val="43"/>
  </w:num>
  <w:num w:numId="34">
    <w:abstractNumId w:val="20"/>
  </w:num>
  <w:num w:numId="35">
    <w:abstractNumId w:val="24"/>
  </w:num>
  <w:num w:numId="36">
    <w:abstractNumId w:val="23"/>
  </w:num>
  <w:num w:numId="37">
    <w:abstractNumId w:val="46"/>
  </w:num>
  <w:num w:numId="38">
    <w:abstractNumId w:val="27"/>
  </w:num>
  <w:num w:numId="39">
    <w:abstractNumId w:val="36"/>
  </w:num>
  <w:num w:numId="40">
    <w:abstractNumId w:val="35"/>
  </w:num>
  <w:num w:numId="41">
    <w:abstractNumId w:val="13"/>
  </w:num>
  <w:num w:numId="42">
    <w:abstractNumId w:val="25"/>
  </w:num>
  <w:num w:numId="43">
    <w:abstractNumId w:val="48"/>
  </w:num>
  <w:num w:numId="44">
    <w:abstractNumId w:val="19"/>
  </w:num>
  <w:num w:numId="45">
    <w:abstractNumId w:val="42"/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EA1E71"/>
    <w:rsid w:val="0000344C"/>
    <w:rsid w:val="00004B6E"/>
    <w:rsid w:val="000062BE"/>
    <w:rsid w:val="00006782"/>
    <w:rsid w:val="0001316A"/>
    <w:rsid w:val="00014777"/>
    <w:rsid w:val="00015165"/>
    <w:rsid w:val="000174C0"/>
    <w:rsid w:val="00021BCB"/>
    <w:rsid w:val="000223AD"/>
    <w:rsid w:val="000227C4"/>
    <w:rsid w:val="00024CCA"/>
    <w:rsid w:val="000250B8"/>
    <w:rsid w:val="00025146"/>
    <w:rsid w:val="00026CB0"/>
    <w:rsid w:val="0003005F"/>
    <w:rsid w:val="00032BB7"/>
    <w:rsid w:val="00032FED"/>
    <w:rsid w:val="000415A8"/>
    <w:rsid w:val="00041C68"/>
    <w:rsid w:val="00042ED8"/>
    <w:rsid w:val="00044136"/>
    <w:rsid w:val="00047CCE"/>
    <w:rsid w:val="00047EEC"/>
    <w:rsid w:val="00052324"/>
    <w:rsid w:val="000526FF"/>
    <w:rsid w:val="00052AC5"/>
    <w:rsid w:val="00060EF5"/>
    <w:rsid w:val="00061657"/>
    <w:rsid w:val="00063915"/>
    <w:rsid w:val="000662D8"/>
    <w:rsid w:val="000665F5"/>
    <w:rsid w:val="00072661"/>
    <w:rsid w:val="000731EF"/>
    <w:rsid w:val="00073DC8"/>
    <w:rsid w:val="00073FF8"/>
    <w:rsid w:val="000771DD"/>
    <w:rsid w:val="000812E7"/>
    <w:rsid w:val="00081CBB"/>
    <w:rsid w:val="00082AF6"/>
    <w:rsid w:val="00082CFE"/>
    <w:rsid w:val="00082E8D"/>
    <w:rsid w:val="00085FE2"/>
    <w:rsid w:val="00087FDB"/>
    <w:rsid w:val="00090CE8"/>
    <w:rsid w:val="00092A71"/>
    <w:rsid w:val="00093E0E"/>
    <w:rsid w:val="000941DC"/>
    <w:rsid w:val="00096E2C"/>
    <w:rsid w:val="000973E9"/>
    <w:rsid w:val="000A4591"/>
    <w:rsid w:val="000A5F3B"/>
    <w:rsid w:val="000A6FAD"/>
    <w:rsid w:val="000B04AA"/>
    <w:rsid w:val="000B08B6"/>
    <w:rsid w:val="000B1F5D"/>
    <w:rsid w:val="000B2F17"/>
    <w:rsid w:val="000B6DB3"/>
    <w:rsid w:val="000C0925"/>
    <w:rsid w:val="000C2DE5"/>
    <w:rsid w:val="000C39ED"/>
    <w:rsid w:val="000C3B20"/>
    <w:rsid w:val="000C6B87"/>
    <w:rsid w:val="000C722A"/>
    <w:rsid w:val="000D0AB8"/>
    <w:rsid w:val="000D103E"/>
    <w:rsid w:val="000D1AED"/>
    <w:rsid w:val="000D3421"/>
    <w:rsid w:val="000D3E70"/>
    <w:rsid w:val="000D4C61"/>
    <w:rsid w:val="000D5EC9"/>
    <w:rsid w:val="000D6A8E"/>
    <w:rsid w:val="000E150E"/>
    <w:rsid w:val="000E4DB8"/>
    <w:rsid w:val="000E4DF8"/>
    <w:rsid w:val="000E6843"/>
    <w:rsid w:val="000E684E"/>
    <w:rsid w:val="000E7213"/>
    <w:rsid w:val="000E7D23"/>
    <w:rsid w:val="000E7E12"/>
    <w:rsid w:val="000F063E"/>
    <w:rsid w:val="000F0F45"/>
    <w:rsid w:val="000F0F9A"/>
    <w:rsid w:val="000F1945"/>
    <w:rsid w:val="000F1C46"/>
    <w:rsid w:val="000F215C"/>
    <w:rsid w:val="000F2660"/>
    <w:rsid w:val="000F2A19"/>
    <w:rsid w:val="000F3B76"/>
    <w:rsid w:val="000F4282"/>
    <w:rsid w:val="000F51EE"/>
    <w:rsid w:val="000F57C3"/>
    <w:rsid w:val="000F6B13"/>
    <w:rsid w:val="00102846"/>
    <w:rsid w:val="0010356A"/>
    <w:rsid w:val="0010380F"/>
    <w:rsid w:val="001049C5"/>
    <w:rsid w:val="00105E77"/>
    <w:rsid w:val="0010674B"/>
    <w:rsid w:val="00106EF4"/>
    <w:rsid w:val="001078F1"/>
    <w:rsid w:val="00110693"/>
    <w:rsid w:val="00110B9D"/>
    <w:rsid w:val="00112F28"/>
    <w:rsid w:val="00113287"/>
    <w:rsid w:val="0011376F"/>
    <w:rsid w:val="00113B17"/>
    <w:rsid w:val="00115312"/>
    <w:rsid w:val="00120220"/>
    <w:rsid w:val="00120E2A"/>
    <w:rsid w:val="001228D7"/>
    <w:rsid w:val="001237FC"/>
    <w:rsid w:val="00127D3C"/>
    <w:rsid w:val="00132DFC"/>
    <w:rsid w:val="001368EA"/>
    <w:rsid w:val="00137DCD"/>
    <w:rsid w:val="001404E0"/>
    <w:rsid w:val="00140C08"/>
    <w:rsid w:val="00140D6C"/>
    <w:rsid w:val="00141221"/>
    <w:rsid w:val="0014242F"/>
    <w:rsid w:val="00144C70"/>
    <w:rsid w:val="0014511A"/>
    <w:rsid w:val="00145838"/>
    <w:rsid w:val="001459BD"/>
    <w:rsid w:val="00146731"/>
    <w:rsid w:val="001534BC"/>
    <w:rsid w:val="0015488C"/>
    <w:rsid w:val="00155DD4"/>
    <w:rsid w:val="0015600F"/>
    <w:rsid w:val="00157B73"/>
    <w:rsid w:val="0016085D"/>
    <w:rsid w:val="00160F19"/>
    <w:rsid w:val="00163115"/>
    <w:rsid w:val="0016326F"/>
    <w:rsid w:val="001656AD"/>
    <w:rsid w:val="00167EF6"/>
    <w:rsid w:val="00171CBF"/>
    <w:rsid w:val="00176052"/>
    <w:rsid w:val="00177A1C"/>
    <w:rsid w:val="0018089A"/>
    <w:rsid w:val="00181EE7"/>
    <w:rsid w:val="00184141"/>
    <w:rsid w:val="00184C2A"/>
    <w:rsid w:val="001852DE"/>
    <w:rsid w:val="00186890"/>
    <w:rsid w:val="00187C84"/>
    <w:rsid w:val="001916FA"/>
    <w:rsid w:val="00192272"/>
    <w:rsid w:val="00193A4C"/>
    <w:rsid w:val="0019410F"/>
    <w:rsid w:val="00194719"/>
    <w:rsid w:val="00194EB9"/>
    <w:rsid w:val="00196680"/>
    <w:rsid w:val="0019718E"/>
    <w:rsid w:val="001A0B9E"/>
    <w:rsid w:val="001A0E49"/>
    <w:rsid w:val="001A1150"/>
    <w:rsid w:val="001A2D41"/>
    <w:rsid w:val="001A33AC"/>
    <w:rsid w:val="001A36BB"/>
    <w:rsid w:val="001A56A7"/>
    <w:rsid w:val="001A6C50"/>
    <w:rsid w:val="001A7ED8"/>
    <w:rsid w:val="001B0712"/>
    <w:rsid w:val="001B2298"/>
    <w:rsid w:val="001B22E3"/>
    <w:rsid w:val="001B4187"/>
    <w:rsid w:val="001B4D53"/>
    <w:rsid w:val="001B4F49"/>
    <w:rsid w:val="001B503B"/>
    <w:rsid w:val="001B5172"/>
    <w:rsid w:val="001B6246"/>
    <w:rsid w:val="001B70F5"/>
    <w:rsid w:val="001B733B"/>
    <w:rsid w:val="001B776F"/>
    <w:rsid w:val="001C0353"/>
    <w:rsid w:val="001C12A6"/>
    <w:rsid w:val="001C2D36"/>
    <w:rsid w:val="001C3A4A"/>
    <w:rsid w:val="001D08EC"/>
    <w:rsid w:val="001D1655"/>
    <w:rsid w:val="001D19DA"/>
    <w:rsid w:val="001D1E47"/>
    <w:rsid w:val="001D22DA"/>
    <w:rsid w:val="001D36CD"/>
    <w:rsid w:val="001D44EA"/>
    <w:rsid w:val="001D49B7"/>
    <w:rsid w:val="001D49E3"/>
    <w:rsid w:val="001E0AB7"/>
    <w:rsid w:val="001E1751"/>
    <w:rsid w:val="001E3369"/>
    <w:rsid w:val="001E3EAC"/>
    <w:rsid w:val="001E53A6"/>
    <w:rsid w:val="001E6FA1"/>
    <w:rsid w:val="001F11B0"/>
    <w:rsid w:val="001F11C1"/>
    <w:rsid w:val="001F33B8"/>
    <w:rsid w:val="001F3AD0"/>
    <w:rsid w:val="001F5B6C"/>
    <w:rsid w:val="001F66A7"/>
    <w:rsid w:val="001F66FC"/>
    <w:rsid w:val="001F6D2B"/>
    <w:rsid w:val="001F7E5D"/>
    <w:rsid w:val="00200DB7"/>
    <w:rsid w:val="002025C8"/>
    <w:rsid w:val="00202B77"/>
    <w:rsid w:val="00203226"/>
    <w:rsid w:val="00212769"/>
    <w:rsid w:val="00214D00"/>
    <w:rsid w:val="00215985"/>
    <w:rsid w:val="00215DD9"/>
    <w:rsid w:val="0021675E"/>
    <w:rsid w:val="00220EC5"/>
    <w:rsid w:val="00221AC1"/>
    <w:rsid w:val="00222E1F"/>
    <w:rsid w:val="00223688"/>
    <w:rsid w:val="00224123"/>
    <w:rsid w:val="002248C9"/>
    <w:rsid w:val="0022620A"/>
    <w:rsid w:val="002268F7"/>
    <w:rsid w:val="00227E16"/>
    <w:rsid w:val="002327B9"/>
    <w:rsid w:val="002350D0"/>
    <w:rsid w:val="00237C41"/>
    <w:rsid w:val="002406C2"/>
    <w:rsid w:val="00241497"/>
    <w:rsid w:val="00242267"/>
    <w:rsid w:val="00243562"/>
    <w:rsid w:val="00243848"/>
    <w:rsid w:val="00243E66"/>
    <w:rsid w:val="0024453F"/>
    <w:rsid w:val="00244772"/>
    <w:rsid w:val="00244B26"/>
    <w:rsid w:val="00246053"/>
    <w:rsid w:val="002465BD"/>
    <w:rsid w:val="002465E3"/>
    <w:rsid w:val="00246B3F"/>
    <w:rsid w:val="00246E69"/>
    <w:rsid w:val="002506DE"/>
    <w:rsid w:val="00251758"/>
    <w:rsid w:val="00252F48"/>
    <w:rsid w:val="00254128"/>
    <w:rsid w:val="002543EC"/>
    <w:rsid w:val="0025578A"/>
    <w:rsid w:val="002557EF"/>
    <w:rsid w:val="00256FA9"/>
    <w:rsid w:val="0025795D"/>
    <w:rsid w:val="00260971"/>
    <w:rsid w:val="00261C72"/>
    <w:rsid w:val="002626B6"/>
    <w:rsid w:val="00262AA7"/>
    <w:rsid w:val="00262B2B"/>
    <w:rsid w:val="00263DC0"/>
    <w:rsid w:val="00271E49"/>
    <w:rsid w:val="002728E5"/>
    <w:rsid w:val="00276AEB"/>
    <w:rsid w:val="00280788"/>
    <w:rsid w:val="00280EBD"/>
    <w:rsid w:val="0028145E"/>
    <w:rsid w:val="0028417A"/>
    <w:rsid w:val="00284384"/>
    <w:rsid w:val="00284A9D"/>
    <w:rsid w:val="0028616F"/>
    <w:rsid w:val="0028671C"/>
    <w:rsid w:val="002874A4"/>
    <w:rsid w:val="00290634"/>
    <w:rsid w:val="00291D66"/>
    <w:rsid w:val="00297FB4"/>
    <w:rsid w:val="002A075A"/>
    <w:rsid w:val="002A2BBC"/>
    <w:rsid w:val="002A571E"/>
    <w:rsid w:val="002A6F68"/>
    <w:rsid w:val="002A760B"/>
    <w:rsid w:val="002A7BFF"/>
    <w:rsid w:val="002B0362"/>
    <w:rsid w:val="002B27D6"/>
    <w:rsid w:val="002B2963"/>
    <w:rsid w:val="002B4B37"/>
    <w:rsid w:val="002B4BBB"/>
    <w:rsid w:val="002B5A9A"/>
    <w:rsid w:val="002B687E"/>
    <w:rsid w:val="002B7805"/>
    <w:rsid w:val="002C1ACA"/>
    <w:rsid w:val="002C29C0"/>
    <w:rsid w:val="002C3998"/>
    <w:rsid w:val="002C4202"/>
    <w:rsid w:val="002C4D2D"/>
    <w:rsid w:val="002C60D0"/>
    <w:rsid w:val="002C70E3"/>
    <w:rsid w:val="002C75C4"/>
    <w:rsid w:val="002D07B5"/>
    <w:rsid w:val="002D20EF"/>
    <w:rsid w:val="002D228B"/>
    <w:rsid w:val="002D6FC8"/>
    <w:rsid w:val="002E09C9"/>
    <w:rsid w:val="002E1DD0"/>
    <w:rsid w:val="002E2E87"/>
    <w:rsid w:val="002E7A35"/>
    <w:rsid w:val="002E7F31"/>
    <w:rsid w:val="002F3AD3"/>
    <w:rsid w:val="002F40E3"/>
    <w:rsid w:val="002F418B"/>
    <w:rsid w:val="002F419E"/>
    <w:rsid w:val="002F6310"/>
    <w:rsid w:val="002F6E78"/>
    <w:rsid w:val="002F7F3C"/>
    <w:rsid w:val="00301796"/>
    <w:rsid w:val="0030383B"/>
    <w:rsid w:val="00304401"/>
    <w:rsid w:val="00305C00"/>
    <w:rsid w:val="003074E6"/>
    <w:rsid w:val="00307D31"/>
    <w:rsid w:val="0031063A"/>
    <w:rsid w:val="00310AC0"/>
    <w:rsid w:val="00312D59"/>
    <w:rsid w:val="00312F53"/>
    <w:rsid w:val="003134CE"/>
    <w:rsid w:val="003137FA"/>
    <w:rsid w:val="00313D40"/>
    <w:rsid w:val="00313FF3"/>
    <w:rsid w:val="00314553"/>
    <w:rsid w:val="0031552B"/>
    <w:rsid w:val="003200E4"/>
    <w:rsid w:val="00320F60"/>
    <w:rsid w:val="00321C9E"/>
    <w:rsid w:val="00321DED"/>
    <w:rsid w:val="00324798"/>
    <w:rsid w:val="00330E0A"/>
    <w:rsid w:val="00332AE1"/>
    <w:rsid w:val="00334544"/>
    <w:rsid w:val="003345A7"/>
    <w:rsid w:val="00334788"/>
    <w:rsid w:val="00336512"/>
    <w:rsid w:val="003366C4"/>
    <w:rsid w:val="00340D19"/>
    <w:rsid w:val="003456E4"/>
    <w:rsid w:val="00351493"/>
    <w:rsid w:val="003518A3"/>
    <w:rsid w:val="003522E8"/>
    <w:rsid w:val="00352667"/>
    <w:rsid w:val="00353000"/>
    <w:rsid w:val="0035374B"/>
    <w:rsid w:val="00353D90"/>
    <w:rsid w:val="00355338"/>
    <w:rsid w:val="0036207E"/>
    <w:rsid w:val="0036261C"/>
    <w:rsid w:val="00366472"/>
    <w:rsid w:val="00366A31"/>
    <w:rsid w:val="003706A0"/>
    <w:rsid w:val="00370B17"/>
    <w:rsid w:val="00371CAC"/>
    <w:rsid w:val="00372932"/>
    <w:rsid w:val="003739BF"/>
    <w:rsid w:val="00375BE7"/>
    <w:rsid w:val="00376022"/>
    <w:rsid w:val="00377A9A"/>
    <w:rsid w:val="00380A10"/>
    <w:rsid w:val="003822B1"/>
    <w:rsid w:val="00382C96"/>
    <w:rsid w:val="003847F2"/>
    <w:rsid w:val="00384AF5"/>
    <w:rsid w:val="00384BCF"/>
    <w:rsid w:val="003857B7"/>
    <w:rsid w:val="00391444"/>
    <w:rsid w:val="00392ECA"/>
    <w:rsid w:val="00394983"/>
    <w:rsid w:val="003959DD"/>
    <w:rsid w:val="00396524"/>
    <w:rsid w:val="00396729"/>
    <w:rsid w:val="00396D0A"/>
    <w:rsid w:val="00397050"/>
    <w:rsid w:val="00397439"/>
    <w:rsid w:val="003A02FA"/>
    <w:rsid w:val="003A043F"/>
    <w:rsid w:val="003A0DD0"/>
    <w:rsid w:val="003A112C"/>
    <w:rsid w:val="003A14C7"/>
    <w:rsid w:val="003A1966"/>
    <w:rsid w:val="003A21AA"/>
    <w:rsid w:val="003A3050"/>
    <w:rsid w:val="003A4357"/>
    <w:rsid w:val="003A44AE"/>
    <w:rsid w:val="003B011B"/>
    <w:rsid w:val="003B0E7D"/>
    <w:rsid w:val="003B1423"/>
    <w:rsid w:val="003B1B9D"/>
    <w:rsid w:val="003B341E"/>
    <w:rsid w:val="003B54A2"/>
    <w:rsid w:val="003B67FC"/>
    <w:rsid w:val="003B686F"/>
    <w:rsid w:val="003C0E49"/>
    <w:rsid w:val="003C0F82"/>
    <w:rsid w:val="003C2F3C"/>
    <w:rsid w:val="003C6029"/>
    <w:rsid w:val="003C67EB"/>
    <w:rsid w:val="003C6C69"/>
    <w:rsid w:val="003C7419"/>
    <w:rsid w:val="003D0E1C"/>
    <w:rsid w:val="003D175B"/>
    <w:rsid w:val="003D1FE9"/>
    <w:rsid w:val="003D219D"/>
    <w:rsid w:val="003D27DB"/>
    <w:rsid w:val="003D2B09"/>
    <w:rsid w:val="003D4853"/>
    <w:rsid w:val="003E0200"/>
    <w:rsid w:val="003E1F3F"/>
    <w:rsid w:val="003E7D35"/>
    <w:rsid w:val="003F071D"/>
    <w:rsid w:val="003F0B9F"/>
    <w:rsid w:val="003F1E23"/>
    <w:rsid w:val="003F2582"/>
    <w:rsid w:val="003F271E"/>
    <w:rsid w:val="003F3740"/>
    <w:rsid w:val="003F606A"/>
    <w:rsid w:val="004032B1"/>
    <w:rsid w:val="0040794A"/>
    <w:rsid w:val="00414159"/>
    <w:rsid w:val="00414CDF"/>
    <w:rsid w:val="00415666"/>
    <w:rsid w:val="0041575B"/>
    <w:rsid w:val="004161B6"/>
    <w:rsid w:val="00416ECF"/>
    <w:rsid w:val="0042003A"/>
    <w:rsid w:val="00420C70"/>
    <w:rsid w:val="0042104A"/>
    <w:rsid w:val="004216EC"/>
    <w:rsid w:val="00422414"/>
    <w:rsid w:val="00423453"/>
    <w:rsid w:val="0042457D"/>
    <w:rsid w:val="0042527F"/>
    <w:rsid w:val="00425D7F"/>
    <w:rsid w:val="00425E96"/>
    <w:rsid w:val="004272AC"/>
    <w:rsid w:val="004300F3"/>
    <w:rsid w:val="00431947"/>
    <w:rsid w:val="00432175"/>
    <w:rsid w:val="004347FC"/>
    <w:rsid w:val="00435663"/>
    <w:rsid w:val="00435B35"/>
    <w:rsid w:val="004362FC"/>
    <w:rsid w:val="0044148A"/>
    <w:rsid w:val="00444D1E"/>
    <w:rsid w:val="0045004C"/>
    <w:rsid w:val="004500E5"/>
    <w:rsid w:val="00454FA8"/>
    <w:rsid w:val="004552F8"/>
    <w:rsid w:val="00456B80"/>
    <w:rsid w:val="00457437"/>
    <w:rsid w:val="0045764E"/>
    <w:rsid w:val="00457B75"/>
    <w:rsid w:val="00461CFA"/>
    <w:rsid w:val="00463F18"/>
    <w:rsid w:val="00464E7C"/>
    <w:rsid w:val="00465EFD"/>
    <w:rsid w:val="00466E68"/>
    <w:rsid w:val="0047045A"/>
    <w:rsid w:val="00470DC7"/>
    <w:rsid w:val="00471D3F"/>
    <w:rsid w:val="00472DE7"/>
    <w:rsid w:val="00473C44"/>
    <w:rsid w:val="004746D1"/>
    <w:rsid w:val="004750B3"/>
    <w:rsid w:val="00475272"/>
    <w:rsid w:val="00476D48"/>
    <w:rsid w:val="0048076B"/>
    <w:rsid w:val="00486375"/>
    <w:rsid w:val="00486631"/>
    <w:rsid w:val="00491817"/>
    <w:rsid w:val="0049211E"/>
    <w:rsid w:val="004948E3"/>
    <w:rsid w:val="00495715"/>
    <w:rsid w:val="004957DD"/>
    <w:rsid w:val="00495B0B"/>
    <w:rsid w:val="00495C93"/>
    <w:rsid w:val="004964D2"/>
    <w:rsid w:val="00496E04"/>
    <w:rsid w:val="00496EBF"/>
    <w:rsid w:val="00497719"/>
    <w:rsid w:val="004A233A"/>
    <w:rsid w:val="004A3B6F"/>
    <w:rsid w:val="004A6FBA"/>
    <w:rsid w:val="004A711F"/>
    <w:rsid w:val="004B1755"/>
    <w:rsid w:val="004B3EB4"/>
    <w:rsid w:val="004B7210"/>
    <w:rsid w:val="004B7B20"/>
    <w:rsid w:val="004C0292"/>
    <w:rsid w:val="004C12D9"/>
    <w:rsid w:val="004C4DE6"/>
    <w:rsid w:val="004C5500"/>
    <w:rsid w:val="004C7EE9"/>
    <w:rsid w:val="004D1756"/>
    <w:rsid w:val="004D77DB"/>
    <w:rsid w:val="004E0000"/>
    <w:rsid w:val="004E146A"/>
    <w:rsid w:val="004E1898"/>
    <w:rsid w:val="004E4964"/>
    <w:rsid w:val="004E5987"/>
    <w:rsid w:val="004F2AAF"/>
    <w:rsid w:val="004F3700"/>
    <w:rsid w:val="004F3B31"/>
    <w:rsid w:val="004F44B5"/>
    <w:rsid w:val="004F4869"/>
    <w:rsid w:val="005000AA"/>
    <w:rsid w:val="00500465"/>
    <w:rsid w:val="0050480A"/>
    <w:rsid w:val="00504DBD"/>
    <w:rsid w:val="005067CA"/>
    <w:rsid w:val="005071F5"/>
    <w:rsid w:val="00514F30"/>
    <w:rsid w:val="005161A3"/>
    <w:rsid w:val="00517831"/>
    <w:rsid w:val="00520055"/>
    <w:rsid w:val="005200EC"/>
    <w:rsid w:val="00522CE0"/>
    <w:rsid w:val="00523ECC"/>
    <w:rsid w:val="00524F90"/>
    <w:rsid w:val="00525A01"/>
    <w:rsid w:val="0053269C"/>
    <w:rsid w:val="00533A5E"/>
    <w:rsid w:val="00536294"/>
    <w:rsid w:val="00536421"/>
    <w:rsid w:val="005370AC"/>
    <w:rsid w:val="00540539"/>
    <w:rsid w:val="00541BDF"/>
    <w:rsid w:val="00541F4E"/>
    <w:rsid w:val="00542497"/>
    <w:rsid w:val="0054372B"/>
    <w:rsid w:val="00545429"/>
    <w:rsid w:val="00545EC7"/>
    <w:rsid w:val="005476F6"/>
    <w:rsid w:val="0055759C"/>
    <w:rsid w:val="0056068A"/>
    <w:rsid w:val="0056120D"/>
    <w:rsid w:val="005613BE"/>
    <w:rsid w:val="005614DD"/>
    <w:rsid w:val="005625A8"/>
    <w:rsid w:val="00564944"/>
    <w:rsid w:val="00567A9B"/>
    <w:rsid w:val="005708C6"/>
    <w:rsid w:val="005718B4"/>
    <w:rsid w:val="005721EA"/>
    <w:rsid w:val="00575777"/>
    <w:rsid w:val="0057640E"/>
    <w:rsid w:val="00576615"/>
    <w:rsid w:val="00577285"/>
    <w:rsid w:val="00583EDB"/>
    <w:rsid w:val="005877B7"/>
    <w:rsid w:val="0059005F"/>
    <w:rsid w:val="00590BA9"/>
    <w:rsid w:val="00591BBC"/>
    <w:rsid w:val="00592AB9"/>
    <w:rsid w:val="00592CE0"/>
    <w:rsid w:val="00596729"/>
    <w:rsid w:val="005971B1"/>
    <w:rsid w:val="005974E4"/>
    <w:rsid w:val="005A1D93"/>
    <w:rsid w:val="005A2679"/>
    <w:rsid w:val="005A3AB2"/>
    <w:rsid w:val="005A41CC"/>
    <w:rsid w:val="005A48C6"/>
    <w:rsid w:val="005A50DE"/>
    <w:rsid w:val="005A768B"/>
    <w:rsid w:val="005A7C07"/>
    <w:rsid w:val="005B0D7F"/>
    <w:rsid w:val="005B0FFE"/>
    <w:rsid w:val="005B2AFE"/>
    <w:rsid w:val="005B46FF"/>
    <w:rsid w:val="005B51DC"/>
    <w:rsid w:val="005B5A73"/>
    <w:rsid w:val="005C1D29"/>
    <w:rsid w:val="005C26AC"/>
    <w:rsid w:val="005C4611"/>
    <w:rsid w:val="005C5D1A"/>
    <w:rsid w:val="005C5F12"/>
    <w:rsid w:val="005C6252"/>
    <w:rsid w:val="005D09AB"/>
    <w:rsid w:val="005D1CF0"/>
    <w:rsid w:val="005D29D7"/>
    <w:rsid w:val="005D2E79"/>
    <w:rsid w:val="005D7164"/>
    <w:rsid w:val="005E0AD3"/>
    <w:rsid w:val="005E4273"/>
    <w:rsid w:val="005E4497"/>
    <w:rsid w:val="005E50CC"/>
    <w:rsid w:val="005F0538"/>
    <w:rsid w:val="005F12F8"/>
    <w:rsid w:val="005F1E40"/>
    <w:rsid w:val="005F4B08"/>
    <w:rsid w:val="005F6300"/>
    <w:rsid w:val="005F665C"/>
    <w:rsid w:val="005F7169"/>
    <w:rsid w:val="005F727F"/>
    <w:rsid w:val="005F79DF"/>
    <w:rsid w:val="0060008A"/>
    <w:rsid w:val="006004A6"/>
    <w:rsid w:val="00600788"/>
    <w:rsid w:val="0060079F"/>
    <w:rsid w:val="00603183"/>
    <w:rsid w:val="006076AB"/>
    <w:rsid w:val="00613D6A"/>
    <w:rsid w:val="006141A4"/>
    <w:rsid w:val="00614A38"/>
    <w:rsid w:val="006166E6"/>
    <w:rsid w:val="006205EF"/>
    <w:rsid w:val="006206DB"/>
    <w:rsid w:val="00622109"/>
    <w:rsid w:val="0062523F"/>
    <w:rsid w:val="00625DFD"/>
    <w:rsid w:val="00627E96"/>
    <w:rsid w:val="00627FEB"/>
    <w:rsid w:val="006308AC"/>
    <w:rsid w:val="006318CB"/>
    <w:rsid w:val="0063265F"/>
    <w:rsid w:val="00632C88"/>
    <w:rsid w:val="0063512C"/>
    <w:rsid w:val="00637030"/>
    <w:rsid w:val="006408D2"/>
    <w:rsid w:val="0064171F"/>
    <w:rsid w:val="00642699"/>
    <w:rsid w:val="00642C94"/>
    <w:rsid w:val="00643057"/>
    <w:rsid w:val="00643166"/>
    <w:rsid w:val="00646449"/>
    <w:rsid w:val="00647428"/>
    <w:rsid w:val="006508EE"/>
    <w:rsid w:val="00650D95"/>
    <w:rsid w:val="00650DAC"/>
    <w:rsid w:val="00650DB3"/>
    <w:rsid w:val="00651089"/>
    <w:rsid w:val="00653238"/>
    <w:rsid w:val="006548AA"/>
    <w:rsid w:val="006548C1"/>
    <w:rsid w:val="006618D3"/>
    <w:rsid w:val="00662EE8"/>
    <w:rsid w:val="00664549"/>
    <w:rsid w:val="0066465E"/>
    <w:rsid w:val="00664671"/>
    <w:rsid w:val="00664A7D"/>
    <w:rsid w:val="0066615C"/>
    <w:rsid w:val="006664AE"/>
    <w:rsid w:val="006675FF"/>
    <w:rsid w:val="00667FC2"/>
    <w:rsid w:val="006704AA"/>
    <w:rsid w:val="006731B1"/>
    <w:rsid w:val="00673BE7"/>
    <w:rsid w:val="006741CC"/>
    <w:rsid w:val="006760EA"/>
    <w:rsid w:val="00681F43"/>
    <w:rsid w:val="00685D6F"/>
    <w:rsid w:val="006863D9"/>
    <w:rsid w:val="006872CE"/>
    <w:rsid w:val="006873D6"/>
    <w:rsid w:val="00687B05"/>
    <w:rsid w:val="006958ED"/>
    <w:rsid w:val="006A0463"/>
    <w:rsid w:val="006A0C6C"/>
    <w:rsid w:val="006A4A99"/>
    <w:rsid w:val="006A4ADC"/>
    <w:rsid w:val="006B0EE9"/>
    <w:rsid w:val="006B4528"/>
    <w:rsid w:val="006B4D32"/>
    <w:rsid w:val="006B6D47"/>
    <w:rsid w:val="006C2165"/>
    <w:rsid w:val="006C2A4C"/>
    <w:rsid w:val="006C4371"/>
    <w:rsid w:val="006C51D8"/>
    <w:rsid w:val="006C7366"/>
    <w:rsid w:val="006C77DF"/>
    <w:rsid w:val="006D4A6C"/>
    <w:rsid w:val="006D7E62"/>
    <w:rsid w:val="006E148B"/>
    <w:rsid w:val="006E1F59"/>
    <w:rsid w:val="006E2999"/>
    <w:rsid w:val="006E3807"/>
    <w:rsid w:val="006E392A"/>
    <w:rsid w:val="006E60D5"/>
    <w:rsid w:val="006E68D0"/>
    <w:rsid w:val="006E726B"/>
    <w:rsid w:val="006F1304"/>
    <w:rsid w:val="006F15CE"/>
    <w:rsid w:val="006F26B1"/>
    <w:rsid w:val="006F29DA"/>
    <w:rsid w:val="006F3EAB"/>
    <w:rsid w:val="006F459C"/>
    <w:rsid w:val="006F47EA"/>
    <w:rsid w:val="006F4E47"/>
    <w:rsid w:val="006F5128"/>
    <w:rsid w:val="006F5C84"/>
    <w:rsid w:val="006F68D0"/>
    <w:rsid w:val="00700BD9"/>
    <w:rsid w:val="00700F17"/>
    <w:rsid w:val="00703101"/>
    <w:rsid w:val="00705671"/>
    <w:rsid w:val="0070603D"/>
    <w:rsid w:val="00706E1C"/>
    <w:rsid w:val="007122CE"/>
    <w:rsid w:val="00715D39"/>
    <w:rsid w:val="00715E81"/>
    <w:rsid w:val="007160B9"/>
    <w:rsid w:val="007213F2"/>
    <w:rsid w:val="007218F8"/>
    <w:rsid w:val="007221A2"/>
    <w:rsid w:val="00730E7C"/>
    <w:rsid w:val="00731562"/>
    <w:rsid w:val="00731F8A"/>
    <w:rsid w:val="0073357B"/>
    <w:rsid w:val="007335FE"/>
    <w:rsid w:val="007339AF"/>
    <w:rsid w:val="007341D1"/>
    <w:rsid w:val="007347C4"/>
    <w:rsid w:val="00737C11"/>
    <w:rsid w:val="00740622"/>
    <w:rsid w:val="0074176F"/>
    <w:rsid w:val="00741873"/>
    <w:rsid w:val="007434D2"/>
    <w:rsid w:val="007436BD"/>
    <w:rsid w:val="00744036"/>
    <w:rsid w:val="00744944"/>
    <w:rsid w:val="00744CEF"/>
    <w:rsid w:val="00745305"/>
    <w:rsid w:val="00747600"/>
    <w:rsid w:val="007478A0"/>
    <w:rsid w:val="00751AF4"/>
    <w:rsid w:val="00752080"/>
    <w:rsid w:val="00754502"/>
    <w:rsid w:val="0075467B"/>
    <w:rsid w:val="00756251"/>
    <w:rsid w:val="00756D14"/>
    <w:rsid w:val="0075732C"/>
    <w:rsid w:val="00757705"/>
    <w:rsid w:val="0076024E"/>
    <w:rsid w:val="007605B1"/>
    <w:rsid w:val="00762D8D"/>
    <w:rsid w:val="007638E2"/>
    <w:rsid w:val="00766107"/>
    <w:rsid w:val="007677A1"/>
    <w:rsid w:val="00774080"/>
    <w:rsid w:val="0077555B"/>
    <w:rsid w:val="00776ACE"/>
    <w:rsid w:val="00782318"/>
    <w:rsid w:val="00782AE6"/>
    <w:rsid w:val="00782AE7"/>
    <w:rsid w:val="007833AD"/>
    <w:rsid w:val="00787121"/>
    <w:rsid w:val="00787F4B"/>
    <w:rsid w:val="00790D3A"/>
    <w:rsid w:val="00790E43"/>
    <w:rsid w:val="0079172A"/>
    <w:rsid w:val="00791FF2"/>
    <w:rsid w:val="00792FB1"/>
    <w:rsid w:val="007942DF"/>
    <w:rsid w:val="00795E20"/>
    <w:rsid w:val="0079637C"/>
    <w:rsid w:val="0079793C"/>
    <w:rsid w:val="007A0E55"/>
    <w:rsid w:val="007A0FD5"/>
    <w:rsid w:val="007A1D8F"/>
    <w:rsid w:val="007A50AB"/>
    <w:rsid w:val="007A635C"/>
    <w:rsid w:val="007A7678"/>
    <w:rsid w:val="007B0283"/>
    <w:rsid w:val="007B0315"/>
    <w:rsid w:val="007B4576"/>
    <w:rsid w:val="007B46E5"/>
    <w:rsid w:val="007B5CF3"/>
    <w:rsid w:val="007B5E5D"/>
    <w:rsid w:val="007B7066"/>
    <w:rsid w:val="007C1FBB"/>
    <w:rsid w:val="007C2282"/>
    <w:rsid w:val="007C37CC"/>
    <w:rsid w:val="007C48D2"/>
    <w:rsid w:val="007C66C0"/>
    <w:rsid w:val="007C7A4E"/>
    <w:rsid w:val="007D0624"/>
    <w:rsid w:val="007D095A"/>
    <w:rsid w:val="007D1ECC"/>
    <w:rsid w:val="007D22E7"/>
    <w:rsid w:val="007D3CD7"/>
    <w:rsid w:val="007D48E5"/>
    <w:rsid w:val="007D4FF2"/>
    <w:rsid w:val="007D5B71"/>
    <w:rsid w:val="007E0695"/>
    <w:rsid w:val="007E0C37"/>
    <w:rsid w:val="007E1234"/>
    <w:rsid w:val="007E12FA"/>
    <w:rsid w:val="007E2675"/>
    <w:rsid w:val="007E27C1"/>
    <w:rsid w:val="007E39CE"/>
    <w:rsid w:val="007E4061"/>
    <w:rsid w:val="007E4141"/>
    <w:rsid w:val="007E62A2"/>
    <w:rsid w:val="007F104A"/>
    <w:rsid w:val="007F14D9"/>
    <w:rsid w:val="007F19D6"/>
    <w:rsid w:val="007F1B16"/>
    <w:rsid w:val="007F2600"/>
    <w:rsid w:val="007F6BE9"/>
    <w:rsid w:val="007F7215"/>
    <w:rsid w:val="008023C2"/>
    <w:rsid w:val="008041BF"/>
    <w:rsid w:val="00804EAA"/>
    <w:rsid w:val="00805BE5"/>
    <w:rsid w:val="008069A6"/>
    <w:rsid w:val="00807283"/>
    <w:rsid w:val="00810031"/>
    <w:rsid w:val="0081045D"/>
    <w:rsid w:val="00810F6E"/>
    <w:rsid w:val="0081352C"/>
    <w:rsid w:val="00815955"/>
    <w:rsid w:val="00815B1F"/>
    <w:rsid w:val="00816CE4"/>
    <w:rsid w:val="00820F40"/>
    <w:rsid w:val="00821BE5"/>
    <w:rsid w:val="0082248A"/>
    <w:rsid w:val="00824261"/>
    <w:rsid w:val="008260F4"/>
    <w:rsid w:val="00831129"/>
    <w:rsid w:val="0083126C"/>
    <w:rsid w:val="00832CF7"/>
    <w:rsid w:val="0084022C"/>
    <w:rsid w:val="008410A6"/>
    <w:rsid w:val="00842CC1"/>
    <w:rsid w:val="008433B5"/>
    <w:rsid w:val="00843955"/>
    <w:rsid w:val="00845670"/>
    <w:rsid w:val="00845962"/>
    <w:rsid w:val="008459E4"/>
    <w:rsid w:val="00845CB6"/>
    <w:rsid w:val="00847428"/>
    <w:rsid w:val="00847505"/>
    <w:rsid w:val="00851453"/>
    <w:rsid w:val="00852312"/>
    <w:rsid w:val="00853C6E"/>
    <w:rsid w:val="00854CF9"/>
    <w:rsid w:val="008552EA"/>
    <w:rsid w:val="00855E5E"/>
    <w:rsid w:val="008565BB"/>
    <w:rsid w:val="00860749"/>
    <w:rsid w:val="0086346C"/>
    <w:rsid w:val="00863876"/>
    <w:rsid w:val="00864927"/>
    <w:rsid w:val="00865786"/>
    <w:rsid w:val="00865F01"/>
    <w:rsid w:val="00867D5B"/>
    <w:rsid w:val="008708CD"/>
    <w:rsid w:val="0087109C"/>
    <w:rsid w:val="00871D5D"/>
    <w:rsid w:val="00871DB2"/>
    <w:rsid w:val="0087553C"/>
    <w:rsid w:val="008766AF"/>
    <w:rsid w:val="00880908"/>
    <w:rsid w:val="00881CD4"/>
    <w:rsid w:val="00881E28"/>
    <w:rsid w:val="00885158"/>
    <w:rsid w:val="008859C0"/>
    <w:rsid w:val="008878D0"/>
    <w:rsid w:val="0089129F"/>
    <w:rsid w:val="008917BF"/>
    <w:rsid w:val="00891C32"/>
    <w:rsid w:val="00892551"/>
    <w:rsid w:val="008925D6"/>
    <w:rsid w:val="00895877"/>
    <w:rsid w:val="00896063"/>
    <w:rsid w:val="00897E15"/>
    <w:rsid w:val="008A3E16"/>
    <w:rsid w:val="008A57D8"/>
    <w:rsid w:val="008A616B"/>
    <w:rsid w:val="008A63DB"/>
    <w:rsid w:val="008B05B8"/>
    <w:rsid w:val="008B1ACC"/>
    <w:rsid w:val="008C0A59"/>
    <w:rsid w:val="008C0AC0"/>
    <w:rsid w:val="008C3396"/>
    <w:rsid w:val="008C373C"/>
    <w:rsid w:val="008C4428"/>
    <w:rsid w:val="008C4630"/>
    <w:rsid w:val="008C7D06"/>
    <w:rsid w:val="008D07B4"/>
    <w:rsid w:val="008D0EA6"/>
    <w:rsid w:val="008D25FE"/>
    <w:rsid w:val="008D3EC4"/>
    <w:rsid w:val="008D3F42"/>
    <w:rsid w:val="008D4D89"/>
    <w:rsid w:val="008D76DF"/>
    <w:rsid w:val="008D7794"/>
    <w:rsid w:val="008E17F7"/>
    <w:rsid w:val="008E387F"/>
    <w:rsid w:val="008E65EF"/>
    <w:rsid w:val="008E711F"/>
    <w:rsid w:val="008E71B6"/>
    <w:rsid w:val="008F31EA"/>
    <w:rsid w:val="008F3396"/>
    <w:rsid w:val="008F3A20"/>
    <w:rsid w:val="008F75A2"/>
    <w:rsid w:val="00900C6C"/>
    <w:rsid w:val="009015C8"/>
    <w:rsid w:val="00901736"/>
    <w:rsid w:val="00902E49"/>
    <w:rsid w:val="00902F5E"/>
    <w:rsid w:val="00904C22"/>
    <w:rsid w:val="00905C98"/>
    <w:rsid w:val="00906948"/>
    <w:rsid w:val="00913B24"/>
    <w:rsid w:val="00913DC1"/>
    <w:rsid w:val="0091744C"/>
    <w:rsid w:val="00920F23"/>
    <w:rsid w:val="00923EE3"/>
    <w:rsid w:val="00924657"/>
    <w:rsid w:val="0092531F"/>
    <w:rsid w:val="00927E0D"/>
    <w:rsid w:val="0093111A"/>
    <w:rsid w:val="00931AB5"/>
    <w:rsid w:val="00933EBC"/>
    <w:rsid w:val="00937806"/>
    <w:rsid w:val="00937CB6"/>
    <w:rsid w:val="0094066D"/>
    <w:rsid w:val="00940836"/>
    <w:rsid w:val="00941E68"/>
    <w:rsid w:val="009422F0"/>
    <w:rsid w:val="00944F89"/>
    <w:rsid w:val="00946FF8"/>
    <w:rsid w:val="009477C5"/>
    <w:rsid w:val="00950F5A"/>
    <w:rsid w:val="0095115D"/>
    <w:rsid w:val="009511E4"/>
    <w:rsid w:val="00951A79"/>
    <w:rsid w:val="00952101"/>
    <w:rsid w:val="0095292A"/>
    <w:rsid w:val="009534A0"/>
    <w:rsid w:val="0095358A"/>
    <w:rsid w:val="00953EE0"/>
    <w:rsid w:val="009562E9"/>
    <w:rsid w:val="00956959"/>
    <w:rsid w:val="00957429"/>
    <w:rsid w:val="00957CDB"/>
    <w:rsid w:val="00960481"/>
    <w:rsid w:val="00960981"/>
    <w:rsid w:val="00964B79"/>
    <w:rsid w:val="0097176F"/>
    <w:rsid w:val="00971BB5"/>
    <w:rsid w:val="00973642"/>
    <w:rsid w:val="009745A4"/>
    <w:rsid w:val="00980102"/>
    <w:rsid w:val="0098047A"/>
    <w:rsid w:val="009807FC"/>
    <w:rsid w:val="00981824"/>
    <w:rsid w:val="009834EA"/>
    <w:rsid w:val="009837F5"/>
    <w:rsid w:val="00984C43"/>
    <w:rsid w:val="00984C80"/>
    <w:rsid w:val="00984F75"/>
    <w:rsid w:val="00985352"/>
    <w:rsid w:val="00987917"/>
    <w:rsid w:val="00990945"/>
    <w:rsid w:val="00990C92"/>
    <w:rsid w:val="009959FE"/>
    <w:rsid w:val="00995A31"/>
    <w:rsid w:val="009963D7"/>
    <w:rsid w:val="00997CA8"/>
    <w:rsid w:val="00997F17"/>
    <w:rsid w:val="009A0E50"/>
    <w:rsid w:val="009A1C27"/>
    <w:rsid w:val="009A26C1"/>
    <w:rsid w:val="009A489F"/>
    <w:rsid w:val="009A5D4A"/>
    <w:rsid w:val="009A5EFB"/>
    <w:rsid w:val="009A7631"/>
    <w:rsid w:val="009B2F83"/>
    <w:rsid w:val="009B5143"/>
    <w:rsid w:val="009B5837"/>
    <w:rsid w:val="009B6CA7"/>
    <w:rsid w:val="009B72A8"/>
    <w:rsid w:val="009B7DFF"/>
    <w:rsid w:val="009C031F"/>
    <w:rsid w:val="009C0FE1"/>
    <w:rsid w:val="009C15AE"/>
    <w:rsid w:val="009C3FF5"/>
    <w:rsid w:val="009C5892"/>
    <w:rsid w:val="009C6656"/>
    <w:rsid w:val="009D0391"/>
    <w:rsid w:val="009D0D40"/>
    <w:rsid w:val="009D195B"/>
    <w:rsid w:val="009D1C04"/>
    <w:rsid w:val="009D377C"/>
    <w:rsid w:val="009D77DC"/>
    <w:rsid w:val="009E044F"/>
    <w:rsid w:val="009E1458"/>
    <w:rsid w:val="009E3114"/>
    <w:rsid w:val="009E45DB"/>
    <w:rsid w:val="009F1A7C"/>
    <w:rsid w:val="009F388F"/>
    <w:rsid w:val="009F6014"/>
    <w:rsid w:val="009F73E7"/>
    <w:rsid w:val="00A028BD"/>
    <w:rsid w:val="00A038A2"/>
    <w:rsid w:val="00A0410A"/>
    <w:rsid w:val="00A042A6"/>
    <w:rsid w:val="00A046FB"/>
    <w:rsid w:val="00A0532C"/>
    <w:rsid w:val="00A06B35"/>
    <w:rsid w:val="00A06C52"/>
    <w:rsid w:val="00A06CFA"/>
    <w:rsid w:val="00A112EC"/>
    <w:rsid w:val="00A119AD"/>
    <w:rsid w:val="00A12249"/>
    <w:rsid w:val="00A127C8"/>
    <w:rsid w:val="00A13A3A"/>
    <w:rsid w:val="00A15E14"/>
    <w:rsid w:val="00A17AAA"/>
    <w:rsid w:val="00A20190"/>
    <w:rsid w:val="00A22BE2"/>
    <w:rsid w:val="00A23A44"/>
    <w:rsid w:val="00A24E60"/>
    <w:rsid w:val="00A2500F"/>
    <w:rsid w:val="00A25410"/>
    <w:rsid w:val="00A30602"/>
    <w:rsid w:val="00A3188C"/>
    <w:rsid w:val="00A32F99"/>
    <w:rsid w:val="00A33735"/>
    <w:rsid w:val="00A35171"/>
    <w:rsid w:val="00A35D55"/>
    <w:rsid w:val="00A3690A"/>
    <w:rsid w:val="00A42B77"/>
    <w:rsid w:val="00A42F13"/>
    <w:rsid w:val="00A43D26"/>
    <w:rsid w:val="00A43E01"/>
    <w:rsid w:val="00A44161"/>
    <w:rsid w:val="00A44BE3"/>
    <w:rsid w:val="00A46EE5"/>
    <w:rsid w:val="00A471E4"/>
    <w:rsid w:val="00A473FC"/>
    <w:rsid w:val="00A50CE1"/>
    <w:rsid w:val="00A51EA2"/>
    <w:rsid w:val="00A529D9"/>
    <w:rsid w:val="00A52B4E"/>
    <w:rsid w:val="00A53858"/>
    <w:rsid w:val="00A55680"/>
    <w:rsid w:val="00A56A0C"/>
    <w:rsid w:val="00A57BC5"/>
    <w:rsid w:val="00A57DFB"/>
    <w:rsid w:val="00A63CB3"/>
    <w:rsid w:val="00A6684E"/>
    <w:rsid w:val="00A66E8B"/>
    <w:rsid w:val="00A705B7"/>
    <w:rsid w:val="00A71585"/>
    <w:rsid w:val="00A72686"/>
    <w:rsid w:val="00A743FE"/>
    <w:rsid w:val="00A74693"/>
    <w:rsid w:val="00A74A0E"/>
    <w:rsid w:val="00A75159"/>
    <w:rsid w:val="00A756A1"/>
    <w:rsid w:val="00A75C3C"/>
    <w:rsid w:val="00A75F53"/>
    <w:rsid w:val="00A80192"/>
    <w:rsid w:val="00A83EBC"/>
    <w:rsid w:val="00A8540B"/>
    <w:rsid w:val="00A85988"/>
    <w:rsid w:val="00A86C96"/>
    <w:rsid w:val="00A87AB3"/>
    <w:rsid w:val="00A87C00"/>
    <w:rsid w:val="00A9022F"/>
    <w:rsid w:val="00A90386"/>
    <w:rsid w:val="00A92298"/>
    <w:rsid w:val="00A93666"/>
    <w:rsid w:val="00A94192"/>
    <w:rsid w:val="00A96851"/>
    <w:rsid w:val="00A973BB"/>
    <w:rsid w:val="00AA2F3B"/>
    <w:rsid w:val="00AA3BC5"/>
    <w:rsid w:val="00AA4173"/>
    <w:rsid w:val="00AA6AED"/>
    <w:rsid w:val="00AB0326"/>
    <w:rsid w:val="00AB0916"/>
    <w:rsid w:val="00AB0A33"/>
    <w:rsid w:val="00AB0C76"/>
    <w:rsid w:val="00AB20AD"/>
    <w:rsid w:val="00AB31E3"/>
    <w:rsid w:val="00AB6291"/>
    <w:rsid w:val="00AB7495"/>
    <w:rsid w:val="00AC008F"/>
    <w:rsid w:val="00AC08B7"/>
    <w:rsid w:val="00AC1275"/>
    <w:rsid w:val="00AC30FF"/>
    <w:rsid w:val="00AC33D7"/>
    <w:rsid w:val="00AC3D50"/>
    <w:rsid w:val="00AC438D"/>
    <w:rsid w:val="00AC4B6D"/>
    <w:rsid w:val="00AD1B4A"/>
    <w:rsid w:val="00AD22F5"/>
    <w:rsid w:val="00AD2386"/>
    <w:rsid w:val="00AD26EC"/>
    <w:rsid w:val="00AD3C97"/>
    <w:rsid w:val="00AD5F98"/>
    <w:rsid w:val="00AD6201"/>
    <w:rsid w:val="00AE1457"/>
    <w:rsid w:val="00AE1E9C"/>
    <w:rsid w:val="00AE2B79"/>
    <w:rsid w:val="00AE447C"/>
    <w:rsid w:val="00AE654F"/>
    <w:rsid w:val="00AE788E"/>
    <w:rsid w:val="00AF0FA2"/>
    <w:rsid w:val="00AF1901"/>
    <w:rsid w:val="00AF418D"/>
    <w:rsid w:val="00AF4FFE"/>
    <w:rsid w:val="00AF67D5"/>
    <w:rsid w:val="00B00B0F"/>
    <w:rsid w:val="00B0156E"/>
    <w:rsid w:val="00B01798"/>
    <w:rsid w:val="00B01DD0"/>
    <w:rsid w:val="00B04ABD"/>
    <w:rsid w:val="00B04AC8"/>
    <w:rsid w:val="00B06E0C"/>
    <w:rsid w:val="00B07171"/>
    <w:rsid w:val="00B07447"/>
    <w:rsid w:val="00B100B0"/>
    <w:rsid w:val="00B10CF4"/>
    <w:rsid w:val="00B11F26"/>
    <w:rsid w:val="00B15311"/>
    <w:rsid w:val="00B20B27"/>
    <w:rsid w:val="00B21C34"/>
    <w:rsid w:val="00B239FD"/>
    <w:rsid w:val="00B25FB9"/>
    <w:rsid w:val="00B27EED"/>
    <w:rsid w:val="00B30BEC"/>
    <w:rsid w:val="00B320B9"/>
    <w:rsid w:val="00B321C3"/>
    <w:rsid w:val="00B32F2E"/>
    <w:rsid w:val="00B330B1"/>
    <w:rsid w:val="00B33587"/>
    <w:rsid w:val="00B3491B"/>
    <w:rsid w:val="00B3677F"/>
    <w:rsid w:val="00B37411"/>
    <w:rsid w:val="00B37AD8"/>
    <w:rsid w:val="00B415AB"/>
    <w:rsid w:val="00B429E0"/>
    <w:rsid w:val="00B42F7D"/>
    <w:rsid w:val="00B43F59"/>
    <w:rsid w:val="00B45E5C"/>
    <w:rsid w:val="00B47110"/>
    <w:rsid w:val="00B501F0"/>
    <w:rsid w:val="00B54A80"/>
    <w:rsid w:val="00B54B70"/>
    <w:rsid w:val="00B5532D"/>
    <w:rsid w:val="00B5723C"/>
    <w:rsid w:val="00B62047"/>
    <w:rsid w:val="00B64197"/>
    <w:rsid w:val="00B65CEC"/>
    <w:rsid w:val="00B65F87"/>
    <w:rsid w:val="00B703E8"/>
    <w:rsid w:val="00B73AEF"/>
    <w:rsid w:val="00B74378"/>
    <w:rsid w:val="00B7546A"/>
    <w:rsid w:val="00B7645B"/>
    <w:rsid w:val="00B772A8"/>
    <w:rsid w:val="00B77892"/>
    <w:rsid w:val="00B77D6D"/>
    <w:rsid w:val="00B80081"/>
    <w:rsid w:val="00B80E07"/>
    <w:rsid w:val="00B81994"/>
    <w:rsid w:val="00B81AB1"/>
    <w:rsid w:val="00B82B77"/>
    <w:rsid w:val="00B863E3"/>
    <w:rsid w:val="00B906D4"/>
    <w:rsid w:val="00B90ABE"/>
    <w:rsid w:val="00B917B5"/>
    <w:rsid w:val="00B93D3C"/>
    <w:rsid w:val="00B95609"/>
    <w:rsid w:val="00B970FD"/>
    <w:rsid w:val="00BA2405"/>
    <w:rsid w:val="00BA346B"/>
    <w:rsid w:val="00BA37D7"/>
    <w:rsid w:val="00BA4D78"/>
    <w:rsid w:val="00BA67C2"/>
    <w:rsid w:val="00BA681F"/>
    <w:rsid w:val="00BA747A"/>
    <w:rsid w:val="00BA7C1A"/>
    <w:rsid w:val="00BB1DF0"/>
    <w:rsid w:val="00BB1EBD"/>
    <w:rsid w:val="00BB6EF3"/>
    <w:rsid w:val="00BC04F9"/>
    <w:rsid w:val="00BC2E95"/>
    <w:rsid w:val="00BC55DD"/>
    <w:rsid w:val="00BC5A92"/>
    <w:rsid w:val="00BC693D"/>
    <w:rsid w:val="00BC75BC"/>
    <w:rsid w:val="00BC77D2"/>
    <w:rsid w:val="00BC7CA9"/>
    <w:rsid w:val="00BD0F24"/>
    <w:rsid w:val="00BD2F75"/>
    <w:rsid w:val="00BD34C2"/>
    <w:rsid w:val="00BD4123"/>
    <w:rsid w:val="00BD7EEF"/>
    <w:rsid w:val="00BE05F0"/>
    <w:rsid w:val="00BE0BCF"/>
    <w:rsid w:val="00BE1563"/>
    <w:rsid w:val="00BE1A76"/>
    <w:rsid w:val="00BE31FB"/>
    <w:rsid w:val="00BE36A1"/>
    <w:rsid w:val="00BE53AF"/>
    <w:rsid w:val="00BE5AEE"/>
    <w:rsid w:val="00BE72A5"/>
    <w:rsid w:val="00BF08FF"/>
    <w:rsid w:val="00BF0C00"/>
    <w:rsid w:val="00BF1E1F"/>
    <w:rsid w:val="00C06495"/>
    <w:rsid w:val="00C07412"/>
    <w:rsid w:val="00C102D7"/>
    <w:rsid w:val="00C10442"/>
    <w:rsid w:val="00C10CEE"/>
    <w:rsid w:val="00C10E50"/>
    <w:rsid w:val="00C1448D"/>
    <w:rsid w:val="00C15F7B"/>
    <w:rsid w:val="00C17702"/>
    <w:rsid w:val="00C17CB1"/>
    <w:rsid w:val="00C25842"/>
    <w:rsid w:val="00C26B45"/>
    <w:rsid w:val="00C2709D"/>
    <w:rsid w:val="00C30E6C"/>
    <w:rsid w:val="00C31CFE"/>
    <w:rsid w:val="00C32E69"/>
    <w:rsid w:val="00C33138"/>
    <w:rsid w:val="00C336D1"/>
    <w:rsid w:val="00C34545"/>
    <w:rsid w:val="00C357DE"/>
    <w:rsid w:val="00C36FC4"/>
    <w:rsid w:val="00C37198"/>
    <w:rsid w:val="00C40C1E"/>
    <w:rsid w:val="00C42C3C"/>
    <w:rsid w:val="00C44612"/>
    <w:rsid w:val="00C45059"/>
    <w:rsid w:val="00C45751"/>
    <w:rsid w:val="00C46EA4"/>
    <w:rsid w:val="00C51AB2"/>
    <w:rsid w:val="00C60F4D"/>
    <w:rsid w:val="00C63756"/>
    <w:rsid w:val="00C72474"/>
    <w:rsid w:val="00C75321"/>
    <w:rsid w:val="00C75335"/>
    <w:rsid w:val="00C7730A"/>
    <w:rsid w:val="00C813BC"/>
    <w:rsid w:val="00C833EC"/>
    <w:rsid w:val="00C85CDD"/>
    <w:rsid w:val="00C85DF0"/>
    <w:rsid w:val="00C90595"/>
    <w:rsid w:val="00C94E13"/>
    <w:rsid w:val="00C94E72"/>
    <w:rsid w:val="00C9602E"/>
    <w:rsid w:val="00C96475"/>
    <w:rsid w:val="00C96583"/>
    <w:rsid w:val="00C97CC8"/>
    <w:rsid w:val="00CA0FF4"/>
    <w:rsid w:val="00CA210B"/>
    <w:rsid w:val="00CA27A4"/>
    <w:rsid w:val="00CA3D09"/>
    <w:rsid w:val="00CA4949"/>
    <w:rsid w:val="00CA4B57"/>
    <w:rsid w:val="00CA5806"/>
    <w:rsid w:val="00CA7FA0"/>
    <w:rsid w:val="00CB0A69"/>
    <w:rsid w:val="00CB0D6D"/>
    <w:rsid w:val="00CB1FD7"/>
    <w:rsid w:val="00CB22A9"/>
    <w:rsid w:val="00CB2B5F"/>
    <w:rsid w:val="00CB3BBE"/>
    <w:rsid w:val="00CB5021"/>
    <w:rsid w:val="00CB59DA"/>
    <w:rsid w:val="00CB5DB7"/>
    <w:rsid w:val="00CB62CB"/>
    <w:rsid w:val="00CB6398"/>
    <w:rsid w:val="00CB6DF6"/>
    <w:rsid w:val="00CB7D25"/>
    <w:rsid w:val="00CC01AD"/>
    <w:rsid w:val="00CC22DC"/>
    <w:rsid w:val="00CC30D5"/>
    <w:rsid w:val="00CC4454"/>
    <w:rsid w:val="00CC6921"/>
    <w:rsid w:val="00CC7211"/>
    <w:rsid w:val="00CD00A1"/>
    <w:rsid w:val="00CD20F5"/>
    <w:rsid w:val="00CD35A8"/>
    <w:rsid w:val="00CD3D4A"/>
    <w:rsid w:val="00CD42D4"/>
    <w:rsid w:val="00CD5A27"/>
    <w:rsid w:val="00CD5E16"/>
    <w:rsid w:val="00CD6098"/>
    <w:rsid w:val="00CD7CAA"/>
    <w:rsid w:val="00CE0C1D"/>
    <w:rsid w:val="00CE33B1"/>
    <w:rsid w:val="00CE468F"/>
    <w:rsid w:val="00CE4722"/>
    <w:rsid w:val="00CE4EA4"/>
    <w:rsid w:val="00CE4EC3"/>
    <w:rsid w:val="00CE52B0"/>
    <w:rsid w:val="00CE533A"/>
    <w:rsid w:val="00CE5992"/>
    <w:rsid w:val="00CE6BAE"/>
    <w:rsid w:val="00CE79E8"/>
    <w:rsid w:val="00CE7B9C"/>
    <w:rsid w:val="00CF0014"/>
    <w:rsid w:val="00CF051D"/>
    <w:rsid w:val="00CF104E"/>
    <w:rsid w:val="00CF2138"/>
    <w:rsid w:val="00D0041F"/>
    <w:rsid w:val="00D05980"/>
    <w:rsid w:val="00D0723D"/>
    <w:rsid w:val="00D10EA0"/>
    <w:rsid w:val="00D11EC5"/>
    <w:rsid w:val="00D13E2F"/>
    <w:rsid w:val="00D14F7C"/>
    <w:rsid w:val="00D15F01"/>
    <w:rsid w:val="00D164F5"/>
    <w:rsid w:val="00D17753"/>
    <w:rsid w:val="00D20568"/>
    <w:rsid w:val="00D210CC"/>
    <w:rsid w:val="00D212F4"/>
    <w:rsid w:val="00D2196E"/>
    <w:rsid w:val="00D2235D"/>
    <w:rsid w:val="00D22B7C"/>
    <w:rsid w:val="00D22DA4"/>
    <w:rsid w:val="00D23694"/>
    <w:rsid w:val="00D25A32"/>
    <w:rsid w:val="00D26392"/>
    <w:rsid w:val="00D26AF5"/>
    <w:rsid w:val="00D274A1"/>
    <w:rsid w:val="00D27818"/>
    <w:rsid w:val="00D30E96"/>
    <w:rsid w:val="00D3146F"/>
    <w:rsid w:val="00D318CD"/>
    <w:rsid w:val="00D32CA3"/>
    <w:rsid w:val="00D32CED"/>
    <w:rsid w:val="00D33ED3"/>
    <w:rsid w:val="00D34673"/>
    <w:rsid w:val="00D35CD3"/>
    <w:rsid w:val="00D364EC"/>
    <w:rsid w:val="00D36778"/>
    <w:rsid w:val="00D36CD8"/>
    <w:rsid w:val="00D40229"/>
    <w:rsid w:val="00D40AE8"/>
    <w:rsid w:val="00D40E09"/>
    <w:rsid w:val="00D40EF2"/>
    <w:rsid w:val="00D41E99"/>
    <w:rsid w:val="00D42D79"/>
    <w:rsid w:val="00D42ECA"/>
    <w:rsid w:val="00D43EE5"/>
    <w:rsid w:val="00D4576C"/>
    <w:rsid w:val="00D457DD"/>
    <w:rsid w:val="00D468FC"/>
    <w:rsid w:val="00D46A23"/>
    <w:rsid w:val="00D47A8E"/>
    <w:rsid w:val="00D47AFF"/>
    <w:rsid w:val="00D50E6F"/>
    <w:rsid w:val="00D51407"/>
    <w:rsid w:val="00D53629"/>
    <w:rsid w:val="00D53BD0"/>
    <w:rsid w:val="00D54DC3"/>
    <w:rsid w:val="00D60A1C"/>
    <w:rsid w:val="00D60BC7"/>
    <w:rsid w:val="00D626AC"/>
    <w:rsid w:val="00D645B0"/>
    <w:rsid w:val="00D660CD"/>
    <w:rsid w:val="00D6649F"/>
    <w:rsid w:val="00D7075B"/>
    <w:rsid w:val="00D70CFE"/>
    <w:rsid w:val="00D72373"/>
    <w:rsid w:val="00D73607"/>
    <w:rsid w:val="00D75E5B"/>
    <w:rsid w:val="00D762B1"/>
    <w:rsid w:val="00D76CF4"/>
    <w:rsid w:val="00D76ECE"/>
    <w:rsid w:val="00D779BF"/>
    <w:rsid w:val="00D8305E"/>
    <w:rsid w:val="00D83FE0"/>
    <w:rsid w:val="00D903C4"/>
    <w:rsid w:val="00D9114D"/>
    <w:rsid w:val="00D93404"/>
    <w:rsid w:val="00D9349A"/>
    <w:rsid w:val="00D93761"/>
    <w:rsid w:val="00D949C4"/>
    <w:rsid w:val="00DA287E"/>
    <w:rsid w:val="00DA2BF8"/>
    <w:rsid w:val="00DA2F07"/>
    <w:rsid w:val="00DA30EC"/>
    <w:rsid w:val="00DA4BB0"/>
    <w:rsid w:val="00DA5891"/>
    <w:rsid w:val="00DA5D01"/>
    <w:rsid w:val="00DA6372"/>
    <w:rsid w:val="00DA65A2"/>
    <w:rsid w:val="00DB03C8"/>
    <w:rsid w:val="00DB09B5"/>
    <w:rsid w:val="00DB1733"/>
    <w:rsid w:val="00DB1A09"/>
    <w:rsid w:val="00DB216F"/>
    <w:rsid w:val="00DB2EF5"/>
    <w:rsid w:val="00DB38FD"/>
    <w:rsid w:val="00DB4182"/>
    <w:rsid w:val="00DB5AA7"/>
    <w:rsid w:val="00DB61DF"/>
    <w:rsid w:val="00DB630B"/>
    <w:rsid w:val="00DC01E8"/>
    <w:rsid w:val="00DC12DA"/>
    <w:rsid w:val="00DC2435"/>
    <w:rsid w:val="00DC67F6"/>
    <w:rsid w:val="00DD1B2B"/>
    <w:rsid w:val="00DD2C9C"/>
    <w:rsid w:val="00DD5FF2"/>
    <w:rsid w:val="00DD6C84"/>
    <w:rsid w:val="00DD6E5E"/>
    <w:rsid w:val="00DD7AF0"/>
    <w:rsid w:val="00DE1160"/>
    <w:rsid w:val="00DE1505"/>
    <w:rsid w:val="00DE1F44"/>
    <w:rsid w:val="00DE25DA"/>
    <w:rsid w:val="00DE29B8"/>
    <w:rsid w:val="00DE2DC1"/>
    <w:rsid w:val="00DE2F87"/>
    <w:rsid w:val="00DE3C18"/>
    <w:rsid w:val="00DE3CBB"/>
    <w:rsid w:val="00DE403B"/>
    <w:rsid w:val="00DE6A2C"/>
    <w:rsid w:val="00DF16D3"/>
    <w:rsid w:val="00DF4525"/>
    <w:rsid w:val="00DF5768"/>
    <w:rsid w:val="00DF6729"/>
    <w:rsid w:val="00E01798"/>
    <w:rsid w:val="00E019EE"/>
    <w:rsid w:val="00E02623"/>
    <w:rsid w:val="00E10CC5"/>
    <w:rsid w:val="00E115B3"/>
    <w:rsid w:val="00E14211"/>
    <w:rsid w:val="00E25278"/>
    <w:rsid w:val="00E258A3"/>
    <w:rsid w:val="00E2681D"/>
    <w:rsid w:val="00E26C07"/>
    <w:rsid w:val="00E312ED"/>
    <w:rsid w:val="00E31784"/>
    <w:rsid w:val="00E3371C"/>
    <w:rsid w:val="00E34009"/>
    <w:rsid w:val="00E35B4B"/>
    <w:rsid w:val="00E40F06"/>
    <w:rsid w:val="00E42ADF"/>
    <w:rsid w:val="00E450F6"/>
    <w:rsid w:val="00E547AD"/>
    <w:rsid w:val="00E55594"/>
    <w:rsid w:val="00E56A22"/>
    <w:rsid w:val="00E61343"/>
    <w:rsid w:val="00E61A93"/>
    <w:rsid w:val="00E64FA7"/>
    <w:rsid w:val="00E65AB2"/>
    <w:rsid w:val="00E670BD"/>
    <w:rsid w:val="00E67D8B"/>
    <w:rsid w:val="00E700E6"/>
    <w:rsid w:val="00E73651"/>
    <w:rsid w:val="00E73EA2"/>
    <w:rsid w:val="00E73FC3"/>
    <w:rsid w:val="00E747C0"/>
    <w:rsid w:val="00E75CD6"/>
    <w:rsid w:val="00E7780E"/>
    <w:rsid w:val="00E778BB"/>
    <w:rsid w:val="00E81180"/>
    <w:rsid w:val="00E81473"/>
    <w:rsid w:val="00E81519"/>
    <w:rsid w:val="00E823F9"/>
    <w:rsid w:val="00E82AB6"/>
    <w:rsid w:val="00E83322"/>
    <w:rsid w:val="00E835A3"/>
    <w:rsid w:val="00E843CE"/>
    <w:rsid w:val="00E8612D"/>
    <w:rsid w:val="00E86BDB"/>
    <w:rsid w:val="00E90759"/>
    <w:rsid w:val="00E9409D"/>
    <w:rsid w:val="00E94AF7"/>
    <w:rsid w:val="00E95BE5"/>
    <w:rsid w:val="00E95D4A"/>
    <w:rsid w:val="00EA02D1"/>
    <w:rsid w:val="00EA1514"/>
    <w:rsid w:val="00EA1E71"/>
    <w:rsid w:val="00EA439E"/>
    <w:rsid w:val="00EA5840"/>
    <w:rsid w:val="00EA62BE"/>
    <w:rsid w:val="00EA655C"/>
    <w:rsid w:val="00EA7455"/>
    <w:rsid w:val="00EA79A6"/>
    <w:rsid w:val="00EB15E8"/>
    <w:rsid w:val="00EB1F54"/>
    <w:rsid w:val="00EB2802"/>
    <w:rsid w:val="00EB53A2"/>
    <w:rsid w:val="00EB5B70"/>
    <w:rsid w:val="00EB7108"/>
    <w:rsid w:val="00EC05F6"/>
    <w:rsid w:val="00EC1775"/>
    <w:rsid w:val="00EC1CFE"/>
    <w:rsid w:val="00EC2500"/>
    <w:rsid w:val="00EC27E9"/>
    <w:rsid w:val="00EC3D91"/>
    <w:rsid w:val="00EC5DB4"/>
    <w:rsid w:val="00EC5DBF"/>
    <w:rsid w:val="00EC734A"/>
    <w:rsid w:val="00ED1053"/>
    <w:rsid w:val="00ED1220"/>
    <w:rsid w:val="00ED3357"/>
    <w:rsid w:val="00ED387B"/>
    <w:rsid w:val="00ED4CD6"/>
    <w:rsid w:val="00ED52DC"/>
    <w:rsid w:val="00EE3983"/>
    <w:rsid w:val="00EE3A4B"/>
    <w:rsid w:val="00EE4340"/>
    <w:rsid w:val="00EE51F2"/>
    <w:rsid w:val="00EE61D9"/>
    <w:rsid w:val="00EE7770"/>
    <w:rsid w:val="00EF1EFA"/>
    <w:rsid w:val="00EF2AD9"/>
    <w:rsid w:val="00EF3EC9"/>
    <w:rsid w:val="00EF5957"/>
    <w:rsid w:val="00EF694D"/>
    <w:rsid w:val="00F04F56"/>
    <w:rsid w:val="00F07ECB"/>
    <w:rsid w:val="00F1305E"/>
    <w:rsid w:val="00F13170"/>
    <w:rsid w:val="00F13B2A"/>
    <w:rsid w:val="00F13D15"/>
    <w:rsid w:val="00F16325"/>
    <w:rsid w:val="00F16CCE"/>
    <w:rsid w:val="00F17CC9"/>
    <w:rsid w:val="00F21276"/>
    <w:rsid w:val="00F2155D"/>
    <w:rsid w:val="00F2210B"/>
    <w:rsid w:val="00F22E4F"/>
    <w:rsid w:val="00F22FF9"/>
    <w:rsid w:val="00F23115"/>
    <w:rsid w:val="00F23192"/>
    <w:rsid w:val="00F23E49"/>
    <w:rsid w:val="00F25645"/>
    <w:rsid w:val="00F25DA2"/>
    <w:rsid w:val="00F25DE6"/>
    <w:rsid w:val="00F26711"/>
    <w:rsid w:val="00F27919"/>
    <w:rsid w:val="00F31285"/>
    <w:rsid w:val="00F33889"/>
    <w:rsid w:val="00F33C07"/>
    <w:rsid w:val="00F34AB7"/>
    <w:rsid w:val="00F37C79"/>
    <w:rsid w:val="00F37FCF"/>
    <w:rsid w:val="00F41F25"/>
    <w:rsid w:val="00F44AD9"/>
    <w:rsid w:val="00F454AA"/>
    <w:rsid w:val="00F45DA3"/>
    <w:rsid w:val="00F471E0"/>
    <w:rsid w:val="00F478FB"/>
    <w:rsid w:val="00F47C08"/>
    <w:rsid w:val="00F50354"/>
    <w:rsid w:val="00F527D9"/>
    <w:rsid w:val="00F53121"/>
    <w:rsid w:val="00F53C73"/>
    <w:rsid w:val="00F5420D"/>
    <w:rsid w:val="00F56812"/>
    <w:rsid w:val="00F5683E"/>
    <w:rsid w:val="00F65D31"/>
    <w:rsid w:val="00F7036D"/>
    <w:rsid w:val="00F7158C"/>
    <w:rsid w:val="00F7284E"/>
    <w:rsid w:val="00F72F6D"/>
    <w:rsid w:val="00F7499E"/>
    <w:rsid w:val="00F74AB7"/>
    <w:rsid w:val="00F813AF"/>
    <w:rsid w:val="00F834D4"/>
    <w:rsid w:val="00F83621"/>
    <w:rsid w:val="00F84EE1"/>
    <w:rsid w:val="00F90B6A"/>
    <w:rsid w:val="00F90DA0"/>
    <w:rsid w:val="00F91781"/>
    <w:rsid w:val="00F91EF1"/>
    <w:rsid w:val="00F97F92"/>
    <w:rsid w:val="00FA350E"/>
    <w:rsid w:val="00FA394B"/>
    <w:rsid w:val="00FA3BEA"/>
    <w:rsid w:val="00FA425E"/>
    <w:rsid w:val="00FA601E"/>
    <w:rsid w:val="00FA6317"/>
    <w:rsid w:val="00FA6531"/>
    <w:rsid w:val="00FB01D6"/>
    <w:rsid w:val="00FB01EC"/>
    <w:rsid w:val="00FB045C"/>
    <w:rsid w:val="00FB4745"/>
    <w:rsid w:val="00FB6221"/>
    <w:rsid w:val="00FC0317"/>
    <w:rsid w:val="00FC05B4"/>
    <w:rsid w:val="00FC2785"/>
    <w:rsid w:val="00FC2DEA"/>
    <w:rsid w:val="00FC403F"/>
    <w:rsid w:val="00FC43FB"/>
    <w:rsid w:val="00FC5A45"/>
    <w:rsid w:val="00FC781D"/>
    <w:rsid w:val="00FD1543"/>
    <w:rsid w:val="00FD1B66"/>
    <w:rsid w:val="00FD2C23"/>
    <w:rsid w:val="00FD3A17"/>
    <w:rsid w:val="00FD4885"/>
    <w:rsid w:val="00FD4988"/>
    <w:rsid w:val="00FD5AE8"/>
    <w:rsid w:val="00FD6ECC"/>
    <w:rsid w:val="00FD78BB"/>
    <w:rsid w:val="00FD7EE8"/>
    <w:rsid w:val="00FE1E6F"/>
    <w:rsid w:val="00FE3209"/>
    <w:rsid w:val="00FE38EA"/>
    <w:rsid w:val="00FE591D"/>
    <w:rsid w:val="00FE5B1A"/>
    <w:rsid w:val="00FE62E2"/>
    <w:rsid w:val="00FE719E"/>
    <w:rsid w:val="00FF1116"/>
    <w:rsid w:val="00FF212B"/>
    <w:rsid w:val="00FF3D60"/>
    <w:rsid w:val="00FF4637"/>
    <w:rsid w:val="00FF600E"/>
    <w:rsid w:val="00FF613B"/>
    <w:rsid w:val="00FF73EF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9" w:unhideWhenUsed="0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9B8"/>
  </w:style>
  <w:style w:type="paragraph" w:styleId="Nagwek1">
    <w:name w:val="heading 1"/>
    <w:basedOn w:val="Normalny"/>
    <w:next w:val="Normalny"/>
    <w:link w:val="Nagwek1Znak"/>
    <w:qFormat/>
    <w:rsid w:val="00EA1E71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32F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E71"/>
    <w:pPr>
      <w:keepNext/>
      <w:jc w:val="center"/>
      <w:outlineLvl w:val="2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1E71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75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5DF0"/>
    <w:rPr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rsid w:val="0041575B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524F90"/>
    <w:rPr>
      <w:b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41575B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1575B"/>
    <w:rPr>
      <w:rFonts w:ascii="Arial" w:hAnsi="Arial" w:cs="Arial"/>
      <w:sz w:val="22"/>
      <w:szCs w:val="22"/>
    </w:rPr>
  </w:style>
  <w:style w:type="paragraph" w:customStyle="1" w:styleId="Nagwek20">
    <w:name w:val="Nag?—wek 2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4"/>
    </w:rPr>
  </w:style>
  <w:style w:type="paragraph" w:customStyle="1" w:styleId="Nagwek10">
    <w:name w:val="Nag?—wek 1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ind w:firstLine="426"/>
      <w:jc w:val="both"/>
      <w:textAlignment w:val="baseline"/>
    </w:pPr>
    <w:rPr>
      <w:sz w:val="24"/>
    </w:rPr>
  </w:style>
  <w:style w:type="paragraph" w:styleId="Tekstpodstawowy">
    <w:name w:val="Body Text"/>
    <w:aliases w:val="(F2)"/>
    <w:basedOn w:val="Normalny"/>
    <w:link w:val="TekstpodstawowyZnak"/>
    <w:rsid w:val="00EA1E71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character" w:customStyle="1" w:styleId="TekstpodstawowyZnak">
    <w:name w:val="Tekst podstawowy Znak"/>
    <w:aliases w:val="(F2) Znak"/>
    <w:link w:val="Tekstpodstawowy"/>
    <w:locked/>
    <w:rsid w:val="005B0D7F"/>
    <w:rPr>
      <w:b/>
      <w:sz w:val="28"/>
    </w:rPr>
  </w:style>
  <w:style w:type="paragraph" w:styleId="NormalnyWeb">
    <w:name w:val="Normal (Web)"/>
    <w:basedOn w:val="Normalny"/>
    <w:rsid w:val="00EA1E71"/>
    <w:pPr>
      <w:spacing w:before="100" w:after="100"/>
      <w:jc w:val="both"/>
    </w:pPr>
  </w:style>
  <w:style w:type="paragraph" w:styleId="Tekstpodstawowy2">
    <w:name w:val="Body Text 2"/>
    <w:basedOn w:val="Normalny"/>
    <w:link w:val="Tekstpodstawowy2Znak"/>
    <w:rsid w:val="00EA1E71"/>
    <w:pPr>
      <w:overflowPunct w:val="0"/>
      <w:autoSpaceDE w:val="0"/>
      <w:autoSpaceDN w:val="0"/>
      <w:adjustRightInd w:val="0"/>
      <w:spacing w:before="120"/>
      <w:ind w:right="-17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link w:val="Tekstpodstawowy2"/>
    <w:rsid w:val="00A50CE1"/>
    <w:rPr>
      <w:sz w:val="24"/>
    </w:rPr>
  </w:style>
  <w:style w:type="paragraph" w:customStyle="1" w:styleId="WW-Tekstpodstawowy3">
    <w:name w:val="WW-Tekst podstawowy 3"/>
    <w:basedOn w:val="Normalny"/>
    <w:uiPriority w:val="99"/>
    <w:rsid w:val="00EA1E71"/>
    <w:pPr>
      <w:suppressAutoHyphens/>
      <w:overflowPunct w:val="0"/>
      <w:autoSpaceDE w:val="0"/>
      <w:jc w:val="both"/>
      <w:textAlignment w:val="baseline"/>
    </w:pPr>
    <w:rPr>
      <w:sz w:val="24"/>
    </w:rPr>
  </w:style>
  <w:style w:type="paragraph" w:styleId="Tekstpodstawowy3">
    <w:name w:val="Body Text 3"/>
    <w:basedOn w:val="Normalny"/>
    <w:link w:val="Tekstpodstawowy3Znak"/>
    <w:rsid w:val="00EA1E7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41575B"/>
    <w:rPr>
      <w:sz w:val="24"/>
    </w:rPr>
  </w:style>
  <w:style w:type="paragraph" w:styleId="Tekstblokowy">
    <w:name w:val="Block Text"/>
    <w:basedOn w:val="Normalny"/>
    <w:uiPriority w:val="99"/>
    <w:rsid w:val="00EA1E71"/>
    <w:pPr>
      <w:overflowPunct w:val="0"/>
      <w:autoSpaceDE w:val="0"/>
      <w:autoSpaceDN w:val="0"/>
      <w:adjustRightInd w:val="0"/>
      <w:ind w:left="567" w:right="-141" w:hanging="283"/>
      <w:jc w:val="both"/>
      <w:textAlignment w:val="baseline"/>
    </w:pPr>
    <w:rPr>
      <w:sz w:val="24"/>
    </w:rPr>
  </w:style>
  <w:style w:type="character" w:styleId="Numerstrony">
    <w:name w:val="page number"/>
    <w:basedOn w:val="Domylnaczcionkaakapitu"/>
    <w:rsid w:val="00EA1E71"/>
  </w:style>
  <w:style w:type="paragraph" w:styleId="Stopka">
    <w:name w:val="footer"/>
    <w:basedOn w:val="Normalny"/>
    <w:link w:val="StopkaZnak"/>
    <w:rsid w:val="00EA1E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A1E71"/>
    <w:rPr>
      <w:lang w:val="pl-PL" w:eastAsia="pl-PL" w:bidi="ar-SA"/>
    </w:rPr>
  </w:style>
  <w:style w:type="paragraph" w:customStyle="1" w:styleId="ProPublico">
    <w:name w:val="ProPublico"/>
    <w:uiPriority w:val="99"/>
    <w:rsid w:val="00EA1E71"/>
    <w:pPr>
      <w:spacing w:line="360" w:lineRule="auto"/>
    </w:pPr>
    <w:rPr>
      <w:rFonts w:ascii="Arial" w:hAnsi="Arial"/>
      <w:noProof/>
      <w:sz w:val="22"/>
    </w:rPr>
  </w:style>
  <w:style w:type="paragraph" w:customStyle="1" w:styleId="Tekstpodstawowy31">
    <w:name w:val="Tekst podstawowy 31"/>
    <w:basedOn w:val="Normalny"/>
    <w:rsid w:val="00EA1E71"/>
    <w:pPr>
      <w:spacing w:after="120" w:line="360" w:lineRule="auto"/>
      <w:jc w:val="both"/>
    </w:pPr>
    <w:rPr>
      <w:b/>
      <w:sz w:val="24"/>
    </w:rPr>
  </w:style>
  <w:style w:type="paragraph" w:styleId="Listanumerowana">
    <w:name w:val="List Number"/>
    <w:basedOn w:val="Normalny"/>
    <w:rsid w:val="00EA1E71"/>
    <w:pPr>
      <w:numPr>
        <w:numId w:val="2"/>
      </w:numPr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EA1E71"/>
    <w:rPr>
      <w:rFonts w:ascii="Courier New" w:hAnsi="Courier New"/>
    </w:rPr>
  </w:style>
  <w:style w:type="character" w:customStyle="1" w:styleId="ZwykytekstZnak">
    <w:name w:val="Zwykły tekst Znak"/>
    <w:link w:val="Zwykytekst"/>
    <w:rsid w:val="005B0D7F"/>
    <w:rPr>
      <w:rFonts w:ascii="Courier New" w:hAnsi="Courier New"/>
    </w:rPr>
  </w:style>
  <w:style w:type="paragraph" w:customStyle="1" w:styleId="Trenum">
    <w:name w:val="Treść num."/>
    <w:basedOn w:val="Normalny"/>
    <w:rsid w:val="00EA1E71"/>
    <w:pPr>
      <w:numPr>
        <w:numId w:val="5"/>
      </w:numPr>
      <w:spacing w:after="120" w:line="300" w:lineRule="auto"/>
      <w:jc w:val="both"/>
    </w:pPr>
    <w:rPr>
      <w:sz w:val="24"/>
    </w:rPr>
  </w:style>
  <w:style w:type="paragraph" w:customStyle="1" w:styleId="Tytuparagrafu">
    <w:name w:val="Tytuł paragrafu"/>
    <w:basedOn w:val="Normalny"/>
    <w:next w:val="Normalny"/>
    <w:rsid w:val="00EA1E71"/>
    <w:pPr>
      <w:keepNext/>
    </w:pPr>
    <w:rPr>
      <w:rFonts w:ascii="Arial" w:hAnsi="Arial"/>
      <w:b/>
      <w:i/>
      <w:sz w:val="18"/>
    </w:rPr>
  </w:style>
  <w:style w:type="paragraph" w:customStyle="1" w:styleId="Trescnumwcieta">
    <w:name w:val="Tresc num. wcieta"/>
    <w:basedOn w:val="Trenum"/>
    <w:uiPriority w:val="99"/>
    <w:rsid w:val="00EA1E71"/>
    <w:pPr>
      <w:numPr>
        <w:numId w:val="4"/>
      </w:numPr>
      <w:ind w:left="567"/>
    </w:pPr>
  </w:style>
  <w:style w:type="paragraph" w:customStyle="1" w:styleId="Tresc">
    <w:name w:val="Tresc"/>
    <w:basedOn w:val="Normalny"/>
    <w:rsid w:val="00EA1E71"/>
    <w:pPr>
      <w:spacing w:after="120" w:line="300" w:lineRule="auto"/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EA1E71"/>
    <w:pPr>
      <w:jc w:val="center"/>
    </w:pPr>
    <w:rPr>
      <w:sz w:val="28"/>
    </w:rPr>
  </w:style>
  <w:style w:type="character" w:customStyle="1" w:styleId="TytuZnak">
    <w:name w:val="Tytuł Znak"/>
    <w:link w:val="Tytu"/>
    <w:locked/>
    <w:rsid w:val="00EA1E71"/>
    <w:rPr>
      <w:sz w:val="28"/>
      <w:lang w:val="pl-PL" w:eastAsia="pl-PL" w:bidi="ar-SA"/>
    </w:rPr>
  </w:style>
  <w:style w:type="table" w:styleId="Tabela-Siatka">
    <w:name w:val="Table Grid"/>
    <w:basedOn w:val="Standardowy"/>
    <w:uiPriority w:val="39"/>
    <w:rsid w:val="00B74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AB03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575B"/>
  </w:style>
  <w:style w:type="paragraph" w:customStyle="1" w:styleId="Mapadokumentu1">
    <w:name w:val="Mapa dokumentu1"/>
    <w:basedOn w:val="Normalny"/>
    <w:semiHidden/>
    <w:rsid w:val="00600788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uiPriority w:val="99"/>
    <w:rsid w:val="002F3AD3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87553C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575B"/>
  </w:style>
  <w:style w:type="character" w:styleId="Odwoanieprzypisukocowego">
    <w:name w:val="endnote reference"/>
    <w:semiHidden/>
    <w:rsid w:val="008755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2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Default">
    <w:name w:val="Default"/>
    <w:uiPriority w:val="99"/>
    <w:rsid w:val="00590B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81">
    <w:name w:val="Font Style81"/>
    <w:rsid w:val="002B0362"/>
    <w:rPr>
      <w:rFonts w:ascii="Times New Roman" w:hAnsi="Times New Roman" w:cs="Times New Roman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D072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575B"/>
    <w:rPr>
      <w:sz w:val="16"/>
      <w:szCs w:val="16"/>
    </w:rPr>
  </w:style>
  <w:style w:type="character" w:customStyle="1" w:styleId="tabulatory">
    <w:name w:val="tabulatory"/>
    <w:basedOn w:val="Domylnaczcionkaakapitu"/>
    <w:rsid w:val="0056120D"/>
  </w:style>
  <w:style w:type="character" w:customStyle="1" w:styleId="txt-new">
    <w:name w:val="txt-new"/>
    <w:basedOn w:val="Domylnaczcionkaakapitu"/>
    <w:rsid w:val="00762D8D"/>
  </w:style>
  <w:style w:type="paragraph" w:styleId="Tekstdymka">
    <w:name w:val="Balloon Text"/>
    <w:basedOn w:val="Normalny"/>
    <w:link w:val="TekstdymkaZnak"/>
    <w:rsid w:val="00A046F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046FB"/>
    <w:rPr>
      <w:rFonts w:ascii="Segoe UI" w:hAnsi="Segoe UI" w:cs="Segoe UI"/>
      <w:sz w:val="18"/>
      <w:szCs w:val="18"/>
    </w:rPr>
  </w:style>
  <w:style w:type="character" w:customStyle="1" w:styleId="changed-paragraph">
    <w:name w:val="changed-paragraph"/>
    <w:rsid w:val="00082E8D"/>
  </w:style>
  <w:style w:type="paragraph" w:customStyle="1" w:styleId="text-justify">
    <w:name w:val="text-justify"/>
    <w:basedOn w:val="Normalny"/>
    <w:rsid w:val="00A2541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rsid w:val="00AF0F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F0FA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0FA2"/>
  </w:style>
  <w:style w:type="paragraph" w:styleId="Tematkomentarza">
    <w:name w:val="annotation subject"/>
    <w:basedOn w:val="Tekstkomentarza"/>
    <w:next w:val="Tekstkomentarza"/>
    <w:link w:val="TematkomentarzaZnak"/>
    <w:rsid w:val="00AF0FA2"/>
    <w:rPr>
      <w:b/>
      <w:bCs/>
    </w:rPr>
  </w:style>
  <w:style w:type="character" w:customStyle="1" w:styleId="TematkomentarzaZnak">
    <w:name w:val="Temat komentarza Znak"/>
    <w:link w:val="Tematkomentarza"/>
    <w:rsid w:val="00AF0FA2"/>
    <w:rPr>
      <w:b/>
      <w:bCs/>
    </w:rPr>
  </w:style>
  <w:style w:type="character" w:styleId="UyteHipercze">
    <w:name w:val="FollowedHyperlink"/>
    <w:uiPriority w:val="99"/>
    <w:rsid w:val="00486631"/>
    <w:rPr>
      <w:color w:val="954F72"/>
      <w:u w:val="single"/>
    </w:rPr>
  </w:style>
  <w:style w:type="paragraph" w:customStyle="1" w:styleId="Styl">
    <w:name w:val="Styl"/>
    <w:rsid w:val="000D5EC9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customStyle="1" w:styleId="Odwiedzoneczeinternetowe">
    <w:name w:val="Odwiedzone łącze internetowe"/>
    <w:rsid w:val="000D5EC9"/>
    <w:rPr>
      <w:color w:val="800000"/>
      <w:u w:val="single"/>
    </w:rPr>
  </w:style>
  <w:style w:type="paragraph" w:customStyle="1" w:styleId="Tabelapozycja">
    <w:name w:val="Tabela pozycja"/>
    <w:basedOn w:val="Normalny"/>
    <w:rsid w:val="00FF4637"/>
    <w:pPr>
      <w:suppressAutoHyphens/>
    </w:pPr>
    <w:rPr>
      <w:rFonts w:ascii="Arial" w:eastAsia="MS Outlook" w:hAnsi="Arial" w:cs="Arial"/>
      <w:sz w:val="22"/>
      <w:lang w:eastAsia="zh-CN"/>
    </w:rPr>
  </w:style>
  <w:style w:type="paragraph" w:customStyle="1" w:styleId="Listanumerowana1">
    <w:name w:val="Lista numerowana1"/>
    <w:basedOn w:val="Normalny"/>
    <w:uiPriority w:val="99"/>
    <w:rsid w:val="00DD5FF2"/>
    <w:pPr>
      <w:tabs>
        <w:tab w:val="num" w:pos="360"/>
      </w:tabs>
      <w:suppressAutoHyphens/>
      <w:ind w:left="360" w:hanging="360"/>
    </w:pPr>
    <w:rPr>
      <w:sz w:val="24"/>
      <w:szCs w:val="24"/>
      <w:lang w:eastAsia="zh-CN"/>
    </w:rPr>
  </w:style>
  <w:style w:type="character" w:customStyle="1" w:styleId="FontStyle60">
    <w:name w:val="Font Style60"/>
    <w:basedOn w:val="Domylnaczcionkaakapitu"/>
    <w:rsid w:val="00DD5FF2"/>
    <w:rPr>
      <w:rFonts w:ascii="Times New Roman" w:hAnsi="Times New Roman" w:cs="Times New Roman" w:hint="default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503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35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E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E50"/>
  </w:style>
  <w:style w:type="character" w:styleId="Odwoanieprzypisudolnego">
    <w:name w:val="footnote reference"/>
    <w:basedOn w:val="Domylnaczcionkaakapitu"/>
    <w:uiPriority w:val="99"/>
    <w:semiHidden/>
    <w:unhideWhenUsed/>
    <w:rsid w:val="00C10E50"/>
    <w:rPr>
      <w:vertAlign w:val="superscript"/>
    </w:rPr>
  </w:style>
  <w:style w:type="character" w:customStyle="1" w:styleId="FontStyle52">
    <w:name w:val="Font Style52"/>
    <w:rsid w:val="00533A5E"/>
    <w:rPr>
      <w:rFonts w:ascii="Times New Roman" w:hAnsi="Times New Roman"/>
      <w:sz w:val="22"/>
    </w:rPr>
  </w:style>
  <w:style w:type="paragraph" w:customStyle="1" w:styleId="Style20">
    <w:name w:val="Style20"/>
    <w:basedOn w:val="Normalny"/>
    <w:rsid w:val="00533A5E"/>
    <w:pPr>
      <w:widowControl w:val="0"/>
      <w:suppressAutoHyphens/>
      <w:autoSpaceDE w:val="0"/>
      <w:spacing w:line="379" w:lineRule="exact"/>
      <w:ind w:hanging="413"/>
      <w:jc w:val="both"/>
    </w:pPr>
    <w:rPr>
      <w:sz w:val="24"/>
      <w:szCs w:val="24"/>
      <w:lang w:eastAsia="zh-CN"/>
    </w:rPr>
  </w:style>
  <w:style w:type="paragraph" w:customStyle="1" w:styleId="Style16">
    <w:name w:val="Style16"/>
    <w:basedOn w:val="Normalny"/>
    <w:uiPriority w:val="99"/>
    <w:rsid w:val="00533A5E"/>
    <w:pPr>
      <w:widowControl w:val="0"/>
      <w:suppressAutoHyphens/>
      <w:autoSpaceDE w:val="0"/>
      <w:spacing w:line="379" w:lineRule="exact"/>
      <w:jc w:val="both"/>
    </w:pPr>
    <w:rPr>
      <w:sz w:val="24"/>
      <w:szCs w:val="24"/>
      <w:lang w:eastAsia="zh-CN"/>
    </w:rPr>
  </w:style>
  <w:style w:type="paragraph" w:customStyle="1" w:styleId="Style8">
    <w:name w:val="Style8"/>
    <w:basedOn w:val="Normalny"/>
    <w:uiPriority w:val="99"/>
    <w:rsid w:val="00533A5E"/>
    <w:pPr>
      <w:widowControl w:val="0"/>
      <w:suppressAutoHyphens/>
      <w:autoSpaceDE w:val="0"/>
      <w:jc w:val="both"/>
    </w:pPr>
    <w:rPr>
      <w:sz w:val="24"/>
      <w:szCs w:val="24"/>
      <w:lang w:eastAsia="zh-CN"/>
    </w:rPr>
  </w:style>
  <w:style w:type="paragraph" w:customStyle="1" w:styleId="Style35">
    <w:name w:val="Style35"/>
    <w:basedOn w:val="Normalny"/>
    <w:uiPriority w:val="99"/>
    <w:rsid w:val="00CB7D25"/>
    <w:pPr>
      <w:widowControl w:val="0"/>
      <w:suppressAutoHyphens/>
      <w:autoSpaceDE w:val="0"/>
      <w:spacing w:line="379" w:lineRule="exact"/>
      <w:ind w:hanging="240"/>
      <w:jc w:val="both"/>
    </w:pPr>
    <w:rPr>
      <w:sz w:val="24"/>
      <w:szCs w:val="24"/>
      <w:lang w:eastAsia="zh-CN"/>
    </w:rPr>
  </w:style>
  <w:style w:type="paragraph" w:customStyle="1" w:styleId="Style18">
    <w:name w:val="Style18"/>
    <w:basedOn w:val="Normalny"/>
    <w:rsid w:val="00CB7D25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59">
    <w:name w:val="Font Style59"/>
    <w:uiPriority w:val="99"/>
    <w:rsid w:val="00CB7D25"/>
    <w:rPr>
      <w:rFonts w:ascii="Times New Roman" w:hAnsi="Times New Roman"/>
      <w:b/>
      <w:sz w:val="20"/>
    </w:rPr>
  </w:style>
  <w:style w:type="character" w:customStyle="1" w:styleId="FontStyle51">
    <w:name w:val="Font Style51"/>
    <w:rsid w:val="00CB7D25"/>
    <w:rPr>
      <w:rFonts w:ascii="Times New Roman" w:hAnsi="Times New Roman"/>
      <w:i/>
      <w:sz w:val="20"/>
    </w:rPr>
  </w:style>
  <w:style w:type="paragraph" w:customStyle="1" w:styleId="Style4">
    <w:name w:val="Style4"/>
    <w:basedOn w:val="Normalny"/>
    <w:uiPriority w:val="99"/>
    <w:rsid w:val="00CB7D25"/>
    <w:pPr>
      <w:widowControl w:val="0"/>
      <w:suppressAutoHyphens/>
      <w:autoSpaceDE w:val="0"/>
      <w:spacing w:line="372" w:lineRule="exact"/>
      <w:jc w:val="center"/>
    </w:pPr>
    <w:rPr>
      <w:sz w:val="24"/>
      <w:szCs w:val="24"/>
      <w:lang w:eastAsia="zh-CN"/>
    </w:rPr>
  </w:style>
  <w:style w:type="paragraph" w:customStyle="1" w:styleId="Style11">
    <w:name w:val="Style11"/>
    <w:basedOn w:val="Normalny"/>
    <w:uiPriority w:val="99"/>
    <w:rsid w:val="00CB7D25"/>
    <w:pPr>
      <w:widowControl w:val="0"/>
      <w:suppressAutoHyphens/>
      <w:autoSpaceDE w:val="0"/>
      <w:spacing w:line="379" w:lineRule="exact"/>
      <w:ind w:hanging="552"/>
      <w:jc w:val="both"/>
    </w:pPr>
    <w:rPr>
      <w:sz w:val="24"/>
      <w:szCs w:val="24"/>
      <w:lang w:eastAsia="zh-CN"/>
    </w:rPr>
  </w:style>
  <w:style w:type="paragraph" w:customStyle="1" w:styleId="Style15">
    <w:name w:val="Style15"/>
    <w:basedOn w:val="Normalny"/>
    <w:rsid w:val="00CB7D25"/>
    <w:pPr>
      <w:widowControl w:val="0"/>
      <w:suppressAutoHyphens/>
      <w:autoSpaceDE w:val="0"/>
      <w:spacing w:line="379" w:lineRule="exact"/>
      <w:jc w:val="both"/>
    </w:pPr>
    <w:rPr>
      <w:sz w:val="24"/>
      <w:szCs w:val="24"/>
      <w:lang w:eastAsia="zh-CN"/>
    </w:rPr>
  </w:style>
  <w:style w:type="paragraph" w:customStyle="1" w:styleId="Style10">
    <w:name w:val="Style10"/>
    <w:basedOn w:val="Normalny"/>
    <w:rsid w:val="00CB7D25"/>
    <w:pPr>
      <w:widowControl w:val="0"/>
      <w:autoSpaceDE w:val="0"/>
    </w:pPr>
    <w:rPr>
      <w:sz w:val="24"/>
      <w:szCs w:val="24"/>
      <w:lang w:eastAsia="zh-CN"/>
    </w:rPr>
  </w:style>
  <w:style w:type="paragraph" w:customStyle="1" w:styleId="Style19">
    <w:name w:val="Style19"/>
    <w:basedOn w:val="Normalny"/>
    <w:uiPriority w:val="99"/>
    <w:rsid w:val="00CB7D25"/>
    <w:pPr>
      <w:widowControl w:val="0"/>
      <w:autoSpaceDE w:val="0"/>
      <w:spacing w:line="253" w:lineRule="exact"/>
      <w:ind w:hanging="341"/>
    </w:pPr>
    <w:rPr>
      <w:sz w:val="24"/>
      <w:szCs w:val="24"/>
      <w:lang w:eastAsia="zh-CN"/>
    </w:rPr>
  </w:style>
  <w:style w:type="character" w:customStyle="1" w:styleId="FontStyle58">
    <w:name w:val="Font Style58"/>
    <w:basedOn w:val="Domylnaczcionkaakapitu"/>
    <w:uiPriority w:val="99"/>
    <w:rsid w:val="00CB7D25"/>
    <w:rPr>
      <w:rFonts w:ascii="Times New Roman" w:hAnsi="Times New Roman" w:cs="Times New Roman"/>
      <w:b/>
      <w:bCs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94806-62F8-45F6-88B0-B4D12D67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1233</Words>
  <Characters>11457</Characters>
  <Application>Microsoft Office Word</Application>
  <DocSecurity>0</DocSecurity>
  <Lines>95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12665</CharactersWithSpaces>
  <SharedDoc>false</SharedDoc>
  <HLinks>
    <vt:vector size="126" baseType="variant">
      <vt:variant>
        <vt:i4>1835122</vt:i4>
      </vt:variant>
      <vt:variant>
        <vt:i4>60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57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7667819</vt:i4>
      </vt:variant>
      <vt:variant>
        <vt:i4>54</vt:i4>
      </vt:variant>
      <vt:variant>
        <vt:i4>0</vt:i4>
      </vt:variant>
      <vt:variant>
        <vt:i4>5</vt:i4>
      </vt:variant>
      <vt:variant>
        <vt:lpwstr>http://www.passmark.com/products/pt.htm</vt:lpwstr>
      </vt:variant>
      <vt:variant>
        <vt:lpwstr/>
      </vt:variant>
      <vt:variant>
        <vt:i4>655454</vt:i4>
      </vt:variant>
      <vt:variant>
        <vt:i4>51</vt:i4>
      </vt:variant>
      <vt:variant>
        <vt:i4>0</vt:i4>
      </vt:variant>
      <vt:variant>
        <vt:i4>5</vt:i4>
      </vt:variant>
      <vt:variant>
        <vt:lpwstr>http://www.videocardbenchmark.net/high_end_gpus.html</vt:lpwstr>
      </vt:variant>
      <vt:variant>
        <vt:lpwstr/>
      </vt:variant>
      <vt:variant>
        <vt:i4>2097277</vt:i4>
      </vt:variant>
      <vt:variant>
        <vt:i4>48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2097230</vt:i4>
      </vt:variant>
      <vt:variant>
        <vt:i4>45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1835122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39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36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1835122</vt:i4>
      </vt:variant>
      <vt:variant>
        <vt:i4>33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1835122</vt:i4>
      </vt:variant>
      <vt:variant>
        <vt:i4>30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27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24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655454</vt:i4>
      </vt:variant>
      <vt:variant>
        <vt:i4>21</vt:i4>
      </vt:variant>
      <vt:variant>
        <vt:i4>0</vt:i4>
      </vt:variant>
      <vt:variant>
        <vt:i4>5</vt:i4>
      </vt:variant>
      <vt:variant>
        <vt:lpwstr>http://www.videocardbenchmark.net/high_end_gpus.html</vt:lpwstr>
      </vt:variant>
      <vt:variant>
        <vt:lpwstr/>
      </vt:variant>
      <vt:variant>
        <vt:i4>2097277</vt:i4>
      </vt:variant>
      <vt:variant>
        <vt:i4>18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2097230</vt:i4>
      </vt:variant>
      <vt:variant>
        <vt:i4>15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1835122</vt:i4>
      </vt:variant>
      <vt:variant>
        <vt:i4>12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9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6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1835122</vt:i4>
      </vt:variant>
      <vt:variant>
        <vt:i4>3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4456497</vt:i4>
      </vt:variant>
      <vt:variant>
        <vt:i4>0</vt:i4>
      </vt:variant>
      <vt:variant>
        <vt:i4>0</vt:i4>
      </vt:variant>
      <vt:variant>
        <vt:i4>5</vt:i4>
      </vt:variant>
      <vt:variant>
        <vt:lpwstr>mailto:kancelaria@giodo.gov.pl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AgnieszkaL</dc:creator>
  <cp:lastModifiedBy>AgnieszkaL</cp:lastModifiedBy>
  <cp:revision>2</cp:revision>
  <cp:lastPrinted>2017-11-15T13:47:00Z</cp:lastPrinted>
  <dcterms:created xsi:type="dcterms:W3CDTF">2017-12-27T12:08:00Z</dcterms:created>
  <dcterms:modified xsi:type="dcterms:W3CDTF">2017-12-27T12:08:00Z</dcterms:modified>
</cp:coreProperties>
</file>